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faf192" w14:textId="8faf192">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Орта білім беру ұйымдарына арналған оқулықтардың, мектепке дейінгі ұйымдарға, орта білім беру ұйымдарына арналған оқу-әдістемелік кешендердің, оның ішінде электрондық нысандағы тізбесін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2020 жылғы 22 мамырдағы № 216 бұйрығы. Қазақстан Республикасының Әділет министрлігінде 2020 жылғы 25 мамырда № 20708 болып тіркелді.</w:t>
      </w:r>
    </w:p>
    <w:p>
      <w:pPr>
        <w:spacing w:after="0"/>
        <w:ind w:left="0"/>
        <w:jc w:val="both"/>
      </w:pPr>
      <w:r>
        <w:rPr>
          <w:rFonts w:ascii="Times New Roman"/>
          <w:b w:val="false"/>
          <w:i w:val="false"/>
          <w:color w:val="ff0000"/>
          <w:sz w:val="28"/>
        </w:rPr>
        <w:t xml:space="preserve">
      Ескерту. Тақырыбы жаңа редакцияда - ҚР Білім және ғылым министрінің 23.04.2021 </w:t>
      </w:r>
      <w:r>
        <w:rPr>
          <w:rFonts w:ascii="Times New Roman"/>
          <w:b w:val="false"/>
          <w:i w:val="false"/>
          <w:color w:val="ff0000"/>
          <w:sz w:val="28"/>
        </w:rPr>
        <w:t>№ 179</w:t>
      </w:r>
      <w:r>
        <w:rPr>
          <w:rFonts w:ascii="Times New Roman"/>
          <w:b w:val="false"/>
          <w:i w:val="false"/>
          <w:color w:val="ff0000"/>
          <w:sz w:val="28"/>
        </w:rPr>
        <w:t xml:space="preserve"> (алғашқы ресми жарияланған күнінен бастап қолданысқа енгізіледі) бұйрығымен.</w:t>
      </w:r>
    </w:p>
    <w:bookmarkStart w:name="z1" w:id="0"/>
    <w:p>
      <w:pPr>
        <w:spacing w:after="0"/>
        <w:ind w:left="0"/>
        <w:jc w:val="both"/>
      </w:pPr>
      <w:r>
        <w:rPr>
          <w:rFonts w:ascii="Times New Roman"/>
          <w:b w:val="false"/>
          <w:i w:val="false"/>
          <w:color w:val="000000"/>
          <w:sz w:val="28"/>
        </w:rPr>
        <w:t xml:space="preserve">
      "Білім туралы" 2007 жылғы 27 шілдедегі Қазақстан Республикасы Заңының 5-бабының </w:t>
      </w:r>
      <w:r>
        <w:rPr>
          <w:rFonts w:ascii="Times New Roman"/>
          <w:b w:val="false"/>
          <w:i w:val="false"/>
          <w:color w:val="000000"/>
          <w:sz w:val="28"/>
        </w:rPr>
        <w:t>27-1) тармақшасына</w:t>
      </w:r>
      <w:r>
        <w:rPr>
          <w:rFonts w:ascii="Times New Roman"/>
          <w:b w:val="false"/>
          <w:i w:val="false"/>
          <w:color w:val="000000"/>
          <w:sz w:val="28"/>
        </w:rPr>
        <w:t xml:space="preserve"> сәйкес БҰЙЫРАМЫН:</w:t>
      </w:r>
    </w:p>
    <w:bookmarkEnd w:id="0"/>
    <w:bookmarkStart w:name="z2" w:id="1"/>
    <w:p>
      <w:pPr>
        <w:spacing w:after="0"/>
        <w:ind w:left="0"/>
        <w:jc w:val="both"/>
      </w:pPr>
      <w:r>
        <w:rPr>
          <w:rFonts w:ascii="Times New Roman"/>
          <w:b w:val="false"/>
          <w:i w:val="false"/>
          <w:color w:val="000000"/>
          <w:sz w:val="28"/>
        </w:rPr>
        <w:t xml:space="preserve">
      1. Орта білім беру ұйымдарына арналған оқулықтардың, мектепке дейінгі ұйымдарға, орта білім беру ұйымдарына арналған оқу-әдістемелік кешендердің, оның ішінде электрондық нысандағы тізбесі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23.04.2021 </w:t>
      </w:r>
      <w:r>
        <w:rPr>
          <w:rFonts w:ascii="Times New Roman"/>
          <w:b w:val="false"/>
          <w:i w:val="false"/>
          <w:color w:val="000000"/>
          <w:sz w:val="28"/>
        </w:rPr>
        <w:t>№ 179</w:t>
      </w:r>
      <w:r>
        <w:rPr>
          <w:rFonts w:ascii="Times New Roman"/>
          <w:b w:val="false"/>
          <w:i w:val="false"/>
          <w:color w:val="ff0000"/>
          <w:sz w:val="28"/>
        </w:rPr>
        <w:t xml:space="preserve"> (алғашқы ресми жарияланған күнінен бастап қолданысқа енгізіледі) бұйрығымен.</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2. Қазақстан Республикасы Білім және ғылым министрлігінің Мектепке дейінгі және орта білім беру комитеті Қазақстан Республикасы заңнамасында белгіленген тәртіппен:</w:t>
      </w:r>
    </w:p>
    <w:bookmarkEnd w:id="2"/>
    <w:bookmarkStart w:name="z4"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5" w:id="4"/>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Білім және ғылым министрлігінің ресми интернет-ресурсында орналастыруды;</w:t>
      </w:r>
    </w:p>
    <w:bookmarkEnd w:id="4"/>
    <w:bookmarkStart w:name="z6" w:id="5"/>
    <w:p>
      <w:pPr>
        <w:spacing w:after="0"/>
        <w:ind w:left="0"/>
        <w:jc w:val="both"/>
      </w:pPr>
      <w:r>
        <w:rPr>
          <w:rFonts w:ascii="Times New Roman"/>
          <w:b w:val="false"/>
          <w:i w:val="false"/>
          <w:color w:val="000000"/>
          <w:sz w:val="28"/>
        </w:rPr>
        <w:t>
      3) осы бұйрық Қазақстан Республикасының Әділет министрлігінде мемлекеттік тіркелгеннен кейін он жұмыс күні ішінде осы тармақтың 1) және 2) тармақшаларында қарастырылған іс-шаралардың орындалуы туралы мәліметтерді Қазақстан Республикасы Білім және ғылым министрлігінің Заң департаментіне ұсынуды қамтамасыз етсін.</w:t>
      </w:r>
    </w:p>
    <w:bookmarkEnd w:id="5"/>
    <w:bookmarkStart w:name="z7" w:id="6"/>
    <w:p>
      <w:pPr>
        <w:spacing w:after="0"/>
        <w:ind w:left="0"/>
        <w:jc w:val="both"/>
      </w:pPr>
      <w:r>
        <w:rPr>
          <w:rFonts w:ascii="Times New Roman"/>
          <w:b w:val="false"/>
          <w:i w:val="false"/>
          <w:color w:val="000000"/>
          <w:sz w:val="28"/>
        </w:rPr>
        <w:t>
      3. Облыстардың, Нұр-Сұлтан, Алматы және Шымкент қалаларының білім басқармалары осы бұйрықпен білім беру ұйымдарында пайдалануға рұқсат етілген оқу басылымдарын сатып алуды және жеткізуді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жетекшілік ететін Қазақстан Республикасының Білім және ғылым вице-министріне жүктелсін.</w:t>
      </w:r>
    </w:p>
    <w:bookmarkEnd w:id="7"/>
    <w:bookmarkStart w:name="z9" w:id="8"/>
    <w:p>
      <w:pPr>
        <w:spacing w:after="0"/>
        <w:ind w:left="0"/>
        <w:jc w:val="both"/>
      </w:pPr>
      <w:r>
        <w:rPr>
          <w:rFonts w:ascii="Times New Roman"/>
          <w:b w:val="false"/>
          <w:i w:val="false"/>
          <w:color w:val="000000"/>
          <w:sz w:val="28"/>
        </w:rPr>
        <w:t>
      5. Осы бұйрық алғашқы ресми жарияланған күнінен бастап қолданысқа енгізіледі.</w:t>
      </w:r>
    </w:p>
    <w:bookmarkEnd w:id="8"/>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Білім және ғылым министрі</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22 мамырдағы 2020 жылғы </w:t>
            </w:r>
            <w:r>
              <w:br/>
            </w:r>
            <w:r>
              <w:rPr>
                <w:rFonts w:ascii="Times New Roman"/>
                <w:b w:val="false"/>
                <w:i w:val="false"/>
                <w:color w:val="000000"/>
                <w:sz w:val="20"/>
              </w:rPr>
              <w:t xml:space="preserve">№ 216 бұйрығына </w:t>
            </w:r>
            <w:r>
              <w:br/>
            </w:r>
            <w:r>
              <w:rPr>
                <w:rFonts w:ascii="Times New Roman"/>
                <w:b w:val="false"/>
                <w:i w:val="false"/>
                <w:color w:val="000000"/>
                <w:sz w:val="20"/>
              </w:rPr>
              <w:t>1-қосымша</w:t>
            </w:r>
          </w:p>
        </w:tc>
      </w:tr>
    </w:tbl>
    <w:bookmarkStart w:name="z11" w:id="9"/>
    <w:p>
      <w:pPr>
        <w:spacing w:after="0"/>
        <w:ind w:left="0"/>
        <w:jc w:val="left"/>
      </w:pPr>
      <w:r>
        <w:rPr>
          <w:rFonts w:ascii="Times New Roman"/>
          <w:b/>
          <w:i w:val="false"/>
          <w:color w:val="000000"/>
        </w:rPr>
        <w:t xml:space="preserve"> Орта білім беру ұйымдарына арналған оқулықтардың, мектепке дейінгі ұйымдарға, орта білім беру ұйымдарына арналған оқу-әдістемелік кешендердің, оның ішінде электрондық нысандағы тізбесі</w:t>
      </w:r>
    </w:p>
    <w:bookmarkEnd w:id="9"/>
    <w:p>
      <w:pPr>
        <w:spacing w:after="0"/>
        <w:ind w:left="0"/>
        <w:jc w:val="both"/>
      </w:pPr>
      <w:r>
        <w:rPr>
          <w:rFonts w:ascii="Times New Roman"/>
          <w:b w:val="false"/>
          <w:i w:val="false"/>
          <w:color w:val="ff0000"/>
          <w:sz w:val="28"/>
        </w:rPr>
        <w:t xml:space="preserve">
      Ескерту. Тізбе жаңа редакцияда - ҚР Оқу-ағарту министрінің 23.08.2022 </w:t>
      </w:r>
      <w:r>
        <w:rPr>
          <w:rFonts w:ascii="Times New Roman"/>
          <w:b w:val="false"/>
          <w:i w:val="false"/>
          <w:color w:val="ff0000"/>
          <w:sz w:val="28"/>
        </w:rPr>
        <w:t>№ 376</w:t>
      </w:r>
      <w:r>
        <w:rPr>
          <w:rFonts w:ascii="Times New Roman"/>
          <w:b w:val="false"/>
          <w:i w:val="false"/>
          <w:color w:val="ff0000"/>
          <w:sz w:val="28"/>
        </w:rPr>
        <w:t xml:space="preserve"> (алғашқы ресми жарияланған күнінен бастап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Layout w:type="fixed"/>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Басылымның атауы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Автор(лар)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Шыққан жылы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Баспа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Орта білім беру ұйымдарына арналған 1-11-сыныптарының оқулықтары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Оқулық+Үнтаспа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Н. Құрман, Б. Сабденова (Үнтаспа: Ә. Жұмабаева, Б. Сабденова)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Сәдуақас Г. Бесірова 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(для школ с нерусским языком обучения). Учебник 1, 2 часть+Аудиодиск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Кадралиева А., Рахметова Т., Ыбышева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Р.Қаратабанов, Г.Үржігітова, Ж.Құсайынова, Г. Батырова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Т. Мирук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+Электрондық қосымша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Р. Ізғұттынова, Ж. Әкімбаева, Л. Жетпісбаева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w:t>
            </w:r>
          </w:p>
          <w:p>
            <w:pPr>
              <w:spacing w:after="20"/>
              <w:ind w:left="20"/>
              <w:jc w:val="both"/>
            </w:pPr>
            <w:r>
              <w:rPr>
                <w:rFonts w:ascii="Times New Roman"/>
                <w:b w:val="false"/>
                <w:i w:val="false"/>
                <w:color w:val="000000"/>
                <w:sz w:val="20"/>
              </w:rPr>
              <w:t>
Г. Уайсова, Г. Сәдуақас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Қабатай, </w:t>
            </w:r>
          </w:p>
          <w:p>
            <w:pPr>
              <w:spacing w:after="20"/>
              <w:ind w:left="20"/>
              <w:jc w:val="both"/>
            </w:pPr>
            <w:r>
              <w:rPr>
                <w:rFonts w:ascii="Times New Roman"/>
                <w:b w:val="false"/>
                <w:i w:val="false"/>
                <w:color w:val="000000"/>
                <w:sz w:val="20"/>
              </w:rPr>
              <w:t>
В. Қалиева, Ү. Зейнетоллина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Рысқұлбекова, </w:t>
            </w:r>
          </w:p>
          <w:p>
            <w:pPr>
              <w:spacing w:after="20"/>
              <w:ind w:left="20"/>
              <w:jc w:val="both"/>
            </w:pPr>
            <w:r>
              <w:rPr>
                <w:rFonts w:ascii="Times New Roman"/>
                <w:b w:val="false"/>
                <w:i w:val="false"/>
                <w:color w:val="000000"/>
                <w:sz w:val="20"/>
              </w:rPr>
              <w:t xml:space="preserve">
З. Мүфтибекова, К. Сейсенбаева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Л. Нургожина, Ш. Шортанбай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Карпыкова Г., Беспалова Р., Сарсенбекова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Ж. Астамбаева,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Қадырқұлов, </w:t>
            </w:r>
          </w:p>
          <w:p>
            <w:pPr>
              <w:spacing w:after="20"/>
              <w:ind w:left="20"/>
              <w:jc w:val="both"/>
            </w:pPr>
            <w:r>
              <w:rPr>
                <w:rFonts w:ascii="Times New Roman"/>
                <w:b w:val="false"/>
                <w:i w:val="false"/>
                <w:color w:val="000000"/>
                <w:sz w:val="20"/>
              </w:rPr>
              <w:t>
Г. Нұрмұханбетова,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А. Назарбекова, П. Зординова, М. Әубекова.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Көшербаева, </w:t>
            </w:r>
          </w:p>
          <w:p>
            <w:pPr>
              <w:spacing w:after="20"/>
              <w:ind w:left="20"/>
              <w:jc w:val="both"/>
            </w:pPr>
            <w:r>
              <w:rPr>
                <w:rFonts w:ascii="Times New Roman"/>
                <w:b w:val="false"/>
                <w:i w:val="false"/>
                <w:color w:val="000000"/>
                <w:sz w:val="20"/>
              </w:rPr>
              <w:t>
Л. Көдек, Г. Тәшенова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Сүйіндікова, </w:t>
            </w:r>
          </w:p>
          <w:p>
            <w:pPr>
              <w:spacing w:after="20"/>
              <w:ind w:left="20"/>
              <w:jc w:val="both"/>
            </w:pPr>
            <w:r>
              <w:rPr>
                <w:rFonts w:ascii="Times New Roman"/>
                <w:b w:val="false"/>
                <w:i w:val="false"/>
                <w:color w:val="000000"/>
                <w:sz w:val="20"/>
              </w:rPr>
              <w:t>
В. Зворыгина, Н. Болтушенко,</w:t>
            </w:r>
          </w:p>
          <w:p>
            <w:pPr>
              <w:spacing w:after="20"/>
              <w:ind w:left="20"/>
              <w:jc w:val="both"/>
            </w:pPr>
            <w:r>
              <w:rPr>
                <w:rFonts w:ascii="Times New Roman"/>
                <w:b w:val="false"/>
                <w:i w:val="false"/>
                <w:color w:val="000000"/>
                <w:sz w:val="20"/>
              </w:rPr>
              <w:t>
Т. Помогайко, О. Лауто,</w:t>
            </w:r>
          </w:p>
          <w:p>
            <w:pPr>
              <w:spacing w:after="20"/>
              <w:ind w:left="20"/>
              <w:jc w:val="both"/>
            </w:pPr>
            <w:r>
              <w:rPr>
                <w:rFonts w:ascii="Times New Roman"/>
                <w:b w:val="false"/>
                <w:i w:val="false"/>
                <w:color w:val="000000"/>
                <w:sz w:val="20"/>
              </w:rPr>
              <w:t>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Тулегенов, Б. Аушахманова, К. Жомартова, С. Қараева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Байтенова, Ж. Кажигалиева,</w:t>
            </w:r>
          </w:p>
          <w:p>
            <w:pPr>
              <w:spacing w:after="20"/>
              <w:ind w:left="20"/>
              <w:jc w:val="both"/>
            </w:pPr>
            <w:r>
              <w:rPr>
                <w:rFonts w:ascii="Times New Roman"/>
                <w:b w:val="false"/>
                <w:i w:val="false"/>
                <w:color w:val="000000"/>
                <w:sz w:val="20"/>
              </w:rPr>
              <w:t xml:space="preserve">
Н. Орехова.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p>
            <w:pPr>
              <w:spacing w:after="20"/>
              <w:ind w:left="20"/>
              <w:jc w:val="both"/>
            </w:pPr>
            <w:r>
              <w:rPr>
                <w:rFonts w:ascii="Times New Roman"/>
                <w:b w:val="false"/>
                <w:i w:val="false"/>
                <w:color w:val="000000"/>
                <w:sz w:val="20"/>
              </w:rPr>
              <w:t>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А. 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М. Дюжикова,</w:t>
            </w:r>
          </w:p>
          <w:p>
            <w:pPr>
              <w:spacing w:after="20"/>
              <w:ind w:left="20"/>
              <w:jc w:val="both"/>
            </w:pPr>
            <w:r>
              <w:rPr>
                <w:rFonts w:ascii="Times New Roman"/>
                <w:b w:val="false"/>
                <w:i w:val="false"/>
                <w:color w:val="000000"/>
                <w:sz w:val="20"/>
              </w:rPr>
              <w:t>
В. Золотарeва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Ж. Акимбаева, Р. Изгуттынова, Г. Кошкеева, Н.Оналбаева, Б. Ахатаева</w:t>
            </w:r>
          </w:p>
          <w:p>
            <w:pPr>
              <w:spacing w:after="20"/>
              <w:ind w:left="20"/>
              <w:jc w:val="both"/>
            </w:pPr>
            <w:r>
              <w:rPr>
                <w:rFonts w:ascii="Times New Roman"/>
                <w:b w:val="false"/>
                <w:i w:val="false"/>
                <w:color w:val="000000"/>
                <w:sz w:val="20"/>
              </w:rPr>
              <w:t>
К. Таттимбетова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үйлесімді дамуы ұлттық институты" коммерциялық емес акционерлік қоғам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Королькова, С. Жолдасбекова,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Г. Жарымбетова.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Оразалиева, </w:t>
            </w:r>
          </w:p>
          <w:p>
            <w:pPr>
              <w:spacing w:after="20"/>
              <w:ind w:left="20"/>
              <w:jc w:val="both"/>
            </w:pPr>
            <w:r>
              <w:rPr>
                <w:rFonts w:ascii="Times New Roman"/>
                <w:b w:val="false"/>
                <w:i w:val="false"/>
                <w:color w:val="000000"/>
                <w:sz w:val="20"/>
              </w:rPr>
              <w:t>
С. Омарова, М. 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2-бөлім + CD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(CD - Б.Сабденова)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 2 -бөлім + CD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У. Зейнетоллина,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Султанова А., Беспалова Р., Карпыкова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 CD. 1, 2, 3, 4-бөлім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w:t>
            </w:r>
          </w:p>
          <w:p>
            <w:pPr>
              <w:spacing w:after="20"/>
              <w:ind w:left="20"/>
              <w:jc w:val="both"/>
            </w:pPr>
            <w:r>
              <w:rPr>
                <w:rFonts w:ascii="Times New Roman"/>
                <w:b w:val="false"/>
                <w:i w:val="false"/>
                <w:color w:val="000000"/>
                <w:sz w:val="20"/>
              </w:rPr>
              <w:t xml:space="preserve">
Оқулық+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 Н. 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Андриянова, В. Беркало, Н. Жакупова, С. Кузнецова, А. Полежаева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 Ж. Махамбетова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бөлім. + Үнтаспа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(Үнтаспа-Б.Сабденова)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 CD. 1, 2, 3-бөлім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Султанова А., Беспалова Р., Гунько Н., Карлова О., Бектурганова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 CD. 1, 2, 3, 4-бөлім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коммуникациялық технологиялар.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А.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Қ. 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М. Жолшаева, Т.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Г. Қосымова.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 Қ. Байшоланова, Е. Байшоланов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Әбдіманапов, А. Әбілғазиев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 М. Ушакова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С.Мұхамбетжанова, А. Тен, М. Ерғали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Г.Нұрмұханбетова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Ж.Кобдикова, Г.Көпеева, Ә.Қаптағаева, А.Юсупова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(Ежелгі дүние).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Көмеков, Т. Жұмағанбетов, К. Игілікова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Ахметова, А. Ибраева, А. Құлымбетова, А. Мағзұмова, А. Марқабаева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Букаева, Г. Зикирина, Ж. Макашева, Д. Мукатаева, И. Тен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Төлебаев, Л. Момынтаева, Л. Төлбаева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Б. Алиев, Г. Көшкеева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Оқулық+CD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Г. Раева, Г. Кәрімова,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Жолшаева, Ғ. Отарбаева, Г. Нұрманова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А. Тиынтай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Есетова А., Озекбаева Н., Ерболатова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Нуртазина Р., Сулейменова Э., Уразаева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Алдамуратова, Қ. Байшоланова, Е. Байшоланов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С.Мұхамбетжанова, А. Тен, И. Комова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Бакина, Н. Жанақова, К.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Айтбай, Ә. Қасымова, А. Ешмұқамбетов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Әбдіманапов С. Нүркенова, А. Әбілғазиев, Г. Әуезова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Т. Белоусова, Н. Паимцева, В. Ударцева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Л. Верховцева, О. Костюченко, В. Прахнау, Г. Бойко, С. Матвеева, М. Мұсабаева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Е. Бақаш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+СD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 СD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Мұсақожаева, Ә. Сабырова, М. Әбуғазы, Г. Ғизатова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энциклопедиясы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С. Жантасова, Т.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Р. Рахметова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Ильясова,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Жанпеис У., Озекбаева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А. Рысқұлбекова,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А. Маханова, Л. Рсалина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С.Мухамбетжанова, А. 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Егорина, С. Нүркенова, Е. Шимина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Ж. Байметова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 Ж. 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Құрманғалиева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Тоқбергенова, Б. Кронгарт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7.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Алтынбеков, А. Байешов, Е. Дуйсеев, Н. Ташев, Б. Зейнулла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Т. Белоусова,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7.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Жұмағұлов, Д. Калиев, А. Саматов, К. Байкенов, Т. Хасен, М. Мейрамов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Ж.Калиев, А.Бейсембаева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(Орта ғасырлар).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Әкімбаева, Е. Бақаш, С. Нұркеева, Р.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Оқулық+CD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ұлдарға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Жақманов, Ж. Құлбекова, О. Пак, З. Хасенов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қыздарға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Дүйсенова, С. Жолдасбекова, Ж. Құлбекова, Ф. Құрабаева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7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Қ. Молдасан, А. Байшағырова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А. Омарова, Г. Закиряева, Г. Абнасырова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Ш. Ерхожина, А. Тоқбаева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Дәрібаев, Г. Орда,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С. Тұрсынғалиева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Даркембаева Р.,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Жұмағұлова,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А. Рысқұлбекова,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А. Бекежанова, Ж. Базаева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С.Мухамбетжанова, А.Тен,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Әбілмәжінова, К. Каймулдинова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 Қуанышева, Ж. Байметова, К. Джаналеева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Ш. Шүйіншина, К. Сейфоллина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Ш. Насохова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 Б. Сахариева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9(8), (ХХ ғасырдың басынаң Екінші дүниежүзілік соғыс аяқталғанға дейін)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 Қабылдинов, </w:t>
            </w:r>
          </w:p>
          <w:p>
            <w:pPr>
              <w:spacing w:after="20"/>
              <w:ind w:left="20"/>
              <w:jc w:val="both"/>
            </w:pPr>
            <w:r>
              <w:rPr>
                <w:rFonts w:ascii="Times New Roman"/>
                <w:b w:val="false"/>
                <w:i w:val="false"/>
                <w:color w:val="000000"/>
                <w:sz w:val="20"/>
              </w:rPr>
              <w:t>
М. Шаймерденова, Е.Куркеев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тарихы. Оқулық.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Дүниежүзi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Мақашева, Қ.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Мұратханова, Р. Ізғұттынова, Б. 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 CD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 CD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8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Карабатыров, А. Байешов, Е. Дуйсеев, Н. Шокобалинов, Н. Ташев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Эрметов, А. Сагинтаев, К. Байрам, А. Ахметова, Л. Нуралиева, А. Джилкайдарова, Н. Кәрімова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Калиев, А. Ордабаев, Н. Жұмағұлов, А. Саматов, А. 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Р. Абишева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Мамаева, Ж. Мукашова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А. Рауандина, М. Дусимбаева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Г. Рыскелдиева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Майбалаева А.,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Ержанова Р., Белякова С., Нурмухаметова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Хайрушева Е., Пралиева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С.Мұхамбетжанова, А. Тен., Н. Голикова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 Э. Ержанов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Г. Калымова, Ж. Орынтаева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С. Козина, Е. Ахметов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Усиков, А. Егорина, А.Усикова, Г. Зәбенова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А. Саипов, Б. Балғабаева, Қ. Сапаров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Ш. Шүйіншина, К. Сейфоллина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Қазақбаева, Ш. Насохова, Н. Бекбасар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К. Сақариянова, Б. Сахариева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тарихы. 8-9 Оқулық. </w:t>
            </w:r>
          </w:p>
          <w:p>
            <w:pPr>
              <w:spacing w:after="20"/>
              <w:ind w:left="20"/>
              <w:jc w:val="both"/>
            </w:pPr>
            <w:r>
              <w:rPr>
                <w:rFonts w:ascii="Times New Roman"/>
                <w:b w:val="false"/>
                <w:i w:val="false"/>
                <w:color w:val="000000"/>
                <w:sz w:val="20"/>
              </w:rPr>
              <w:t>
1-бөлім (XX ғ. басы – 1945 ж. 2-бөлім. (1945 жылдан бүгінгі күнге дейін)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1-бөлім</w:t>
            </w:r>
          </w:p>
          <w:p>
            <w:pPr>
              <w:spacing w:after="20"/>
              <w:ind w:left="20"/>
              <w:jc w:val="both"/>
            </w:pPr>
            <w:r>
              <w:rPr>
                <w:rFonts w:ascii="Times New Roman"/>
                <w:b w:val="false"/>
                <w:i w:val="false"/>
                <w:color w:val="000000"/>
                <w:sz w:val="20"/>
              </w:rPr>
              <w:t>
Қ. Өскембаев, З. Сақтағанова,</w:t>
            </w:r>
          </w:p>
          <w:p>
            <w:pPr>
              <w:spacing w:after="20"/>
              <w:ind w:left="20"/>
              <w:jc w:val="both"/>
            </w:pPr>
            <w:r>
              <w:rPr>
                <w:rFonts w:ascii="Times New Roman"/>
                <w:b w:val="false"/>
                <w:i w:val="false"/>
                <w:color w:val="000000"/>
                <w:sz w:val="20"/>
              </w:rPr>
              <w:t>
Л. Зуева, Ғ. Мұхтарұлы</w:t>
            </w:r>
          </w:p>
          <w:p>
            <w:pPr>
              <w:spacing w:after="20"/>
              <w:ind w:left="20"/>
              <w:jc w:val="both"/>
            </w:pPr>
            <w:r>
              <w:rPr>
                <w:rFonts w:ascii="Times New Roman"/>
                <w:b w:val="false"/>
                <w:i w:val="false"/>
                <w:color w:val="000000"/>
                <w:sz w:val="20"/>
              </w:rPr>
              <w:t>
2-бөлім</w:t>
            </w:r>
          </w:p>
          <w:p>
            <w:pPr>
              <w:spacing w:after="20"/>
              <w:ind w:left="20"/>
              <w:jc w:val="both"/>
            </w:pPr>
            <w:r>
              <w:rPr>
                <w:rFonts w:ascii="Times New Roman"/>
                <w:b w:val="false"/>
                <w:i w:val="false"/>
                <w:color w:val="000000"/>
                <w:sz w:val="20"/>
              </w:rPr>
              <w:t>
Қ. Өскембаев, З. Сақтағанова,</w:t>
            </w:r>
          </w:p>
          <w:p>
            <w:pPr>
              <w:spacing w:after="20"/>
              <w:ind w:left="20"/>
              <w:jc w:val="both"/>
            </w:pPr>
            <w:r>
              <w:rPr>
                <w:rFonts w:ascii="Times New Roman"/>
                <w:b w:val="false"/>
                <w:i w:val="false"/>
                <w:color w:val="000000"/>
                <w:sz w:val="20"/>
              </w:rPr>
              <w:t>
Ғ. Мұхтарұлы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(1946 жылдан бүгінгі күнге дейін)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Аяған, Қ. Әдиет, А. Сатанов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Дүниежүзi тарихы. 8-9.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Мақашева, Қ.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Р. Бердібаева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+СD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Оқулық +СD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Н. Тулеуов,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 Ержанов, И. Гесен, Н. Айдарбаев, Н. Ахметов, Е. Шаниев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Ташев, Н. Шокобалинов, Е. Дуйсеев, А. Карабатыров, А. Байешов, А. Артыкбаев, К. Ауелбаева, Ш. Алтынбеков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Байкенов, Т. Хасен, Н. Жұмағұлов, Д. Калиев, О. Юсупов, А. Саматов, А. Сел, А. 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Қостілді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Каримова, А. Сагинтаев, Б. Эрметов, К. Байрам, А. Ахметова, Л. Нуралиева, А. Джилкайдарова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Балтабаева, Е. Арын, Г. Әбдіраман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Г. Закиряева, С. Жантасова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Д. Рысқұлбек,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Пак, Е. Ескендирова, Д. Ардақұлы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Ш. Шекербекова, Г. Абдулкаримова, Л. Рахымжанова, Н. Құрманғалиева, Ә. Бекмолдаева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С. Әбілмәжінова, А. 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Қазақбаева, Б. Кронгарт, У. Тоқбергенова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Қайырбекова, С. Тимченко, З. Джандосова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Қ. Рай,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Г. Тоқтыбаева, Н. Дүсіпова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Л. Рахымжанова, Е. Киселева, Н. Құрманғалиева, М. Әубекова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С. Әбілмәжінова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Төлепбекова, А. Аманжолов, А. Жылқайдарова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Құрманғалиева, М. Нұртаева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Д. Қазақбаева, О. Иманбеков, Т. Қыстаубаев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Қайырбекова, С. Тимченко, З. Джандосова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Киынова Ж., Бектурова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Солдатова И., Орынханова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Джандосова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Жұбатова, Ж. Әкімбаева, С. Нұркеева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Оқулық. 1-бөлім. Алғашқы әскери және технологиялық дайындық. Оқулық. 2-бөлім. Далалық-оқу жиыны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Тасбулатов, Д. Майхиев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Оқулық + СD. 1-бөлім. Алғашқы әскери және технологиялық дайындық. Оқулық. 2-бөлім. Оқу-далалық (лагерлік) жиындар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Рыспаев, Е. Адельбаев, Н. Асилов, А. Рихтер, А. Ерекешев, А. Усербаев, Ж. Саткулов, С. Куптилеуова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 Оқулық +СD.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Кульбаева,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Аганина, Р. Қараев, Ж. Сұлтанов, Е. Қараев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Дүйсенханов, С. Щеглов, Д. Ханин, А. Фазылжанова,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Ш. Ерхожина, М.Жолшаева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Ж.Балтабаева, Е. Арын, Г. Әбдіраман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Г.Найманбаева, Б. Найманбаева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Оқулық+Үнтаспа.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 Е.Тұяқов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Оқулық+CD. 10, 11-сыныптар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Г. Абдулкаримова, М. Әубекова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Л. Рсалина, А. Есенкүл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Архипова, Р.Амдамова, Н. Беристемова, К.Кадыракунов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Б.Абдиманапов, С. Әбілмәжінова, А. 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Қайырбекова,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 Еркинбаева, Л. Назаркулова, Г. Ищанова, А. Бекишев, Д. Турсынкулова, С. Гончаров, А. Баданова, А. Касымжанова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Тұяқбаев, Ш. Насохова, Б. Кронгарт, М. Абишев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Қ.Шүнкеев, Л.Мясникова, Н. Жантурина, А. Бармина, З. Аймағанбетова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Н.Закирова, Р.Аширов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Ковшарь, Н. Асанов, А. Соловьева, Б. Ибраимова, С. Куприй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Б. Тантыбаева, З. Даутова, М. Попова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М.Жолшаева, Ш. Ерхожина, Л. Ишанова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Қ. Рай, П. Юсуп, А.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Т.Ермекова, К. Бертілеуова,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Оқулық.1,2-бөлім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 Е.Тұяқов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Оқулық+CD. 10, 11-сыныптар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Г. Абдулкаримова, Л. Рахимжанова, М. Әубекова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Оқулық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Архипова, Р. Амдамова, Н. Беристемова, К. 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Б. Абдиманапов, С. Әбілмәжінова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Абылайханова, А. Қалыбаева, А. Пәрімбекова, Б. Үсіпбек, Е. Швецова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Тұяқбаев, Ш. Насохова, Б. Кронгарт, М. Абишев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Қ. Шүнкеев, Л. Мясникова, Н. Жантурина, А. Бармина, З. Аймағанбетова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Н.Закирова, Р.Аширов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Қайырбекова,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 Еркинбаева, Л. Назаркулова, Г. Ищанова, А. Бекишев, Д. Турсынкулова, С. Гончаров, А. Баданова, А. Касымжанова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языки литература.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Есетова А.,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Аульбекова Г., Кабдулова К., Аульбеков Б.,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А. Сандыбаева, Ф. Лебаев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Л. Джубатова, Н. Мыркасымова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Дүйсенханов, С. Щеглов, Д. Ханин, Н. Жұлдызбаев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Оқулық +СD. 1-бөлім. Жағдаяттық тапсырмаларды орындауға арналған практикум.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Рихтер, В. Яковенко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Оқулық.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Тасбулатов, В. Лим, А. Гудков, Д. Майхиев, Е. Әкімбаев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 Оқулық+СD.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Дубинец, В. Кульбаева, Ж. 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w:t>
            </w:r>
          </w:p>
          <w:p>
            <w:pPr>
              <w:spacing w:after="20"/>
              <w:ind w:left="20"/>
              <w:jc w:val="both"/>
            </w:pPr>
            <w:r>
              <w:rPr>
                <w:rFonts w:ascii="Times New Roman"/>
                <w:b w:val="false"/>
                <w:i w:val="false"/>
                <w:color w:val="000000"/>
                <w:sz w:val="20"/>
              </w:rPr>
              <w:t>
Богатырева Е. В., Бучина Р. А., Регель Н. В., Труханова О.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(оқыту қазақ тілінде емес мектептер үшін)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Сагимбаева А., Ермухамбетова М., Бидайбеков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Учебник +электронное приложение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 Попкова С.,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Кайдарова А. Есбатырова И. Даниярова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Самопознание.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Мукажанова Р., Омарова Г., Сапарбаева А., Кедрук С., КлевцоваЕ., Рудькова Т., Намазбаева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часть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1,2,3,4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И., Жапенова К., Новаковская О., Ракицкая А., Тузова Н., Бараникова В., Лисовская Н., Зайнуллина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Учебник </w:t>
            </w:r>
          </w:p>
          <w:p>
            <w:pPr>
              <w:spacing w:after="20"/>
              <w:ind w:left="20"/>
              <w:jc w:val="both"/>
            </w:pPr>
            <w:r>
              <w:rPr>
                <w:rFonts w:ascii="Times New Roman"/>
                <w:b w:val="false"/>
                <w:i w:val="false"/>
                <w:color w:val="000000"/>
                <w:sz w:val="20"/>
              </w:rPr>
              <w:t>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Кульгильдинова Т., Якунина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Павленко,</w:t>
            </w:r>
          </w:p>
          <w:p>
            <w:pPr>
              <w:spacing w:after="20"/>
              <w:ind w:left="20"/>
              <w:jc w:val="both"/>
            </w:pPr>
            <w:r>
              <w:rPr>
                <w:rFonts w:ascii="Times New Roman"/>
                <w:b w:val="false"/>
                <w:i w:val="false"/>
                <w:color w:val="000000"/>
                <w:sz w:val="20"/>
              </w:rPr>
              <w:t>
Е. Бражникова,</w:t>
            </w:r>
          </w:p>
          <w:p>
            <w:pPr>
              <w:spacing w:after="20"/>
              <w:ind w:left="20"/>
              <w:jc w:val="both"/>
            </w:pPr>
            <w:r>
              <w:rPr>
                <w:rFonts w:ascii="Times New Roman"/>
                <w:b w:val="false"/>
                <w:i w:val="false"/>
                <w:color w:val="000000"/>
                <w:sz w:val="20"/>
              </w:rPr>
              <w:t>
Н.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 Толоконникова Т., Крылова Е.,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Кайырбекова, </w:t>
            </w:r>
          </w:p>
          <w:p>
            <w:pPr>
              <w:spacing w:after="20"/>
              <w:ind w:left="20"/>
              <w:jc w:val="both"/>
            </w:pPr>
            <w:r>
              <w:rPr>
                <w:rFonts w:ascii="Times New Roman"/>
                <w:b w:val="false"/>
                <w:i w:val="false"/>
                <w:color w:val="000000"/>
                <w:sz w:val="20"/>
              </w:rPr>
              <w:t xml:space="preserve">
Б. Нукебаева, </w:t>
            </w:r>
          </w:p>
          <w:p>
            <w:pPr>
              <w:spacing w:after="20"/>
              <w:ind w:left="20"/>
              <w:jc w:val="both"/>
            </w:pPr>
            <w:r>
              <w:rPr>
                <w:rFonts w:ascii="Times New Roman"/>
                <w:b w:val="false"/>
                <w:i w:val="false"/>
                <w:color w:val="000000"/>
                <w:sz w:val="20"/>
              </w:rPr>
              <w:t>
А. Мухамеджанова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1,2,3,4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Ушакова 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 Т.,</w:t>
            </w:r>
          </w:p>
          <w:p>
            <w:pPr>
              <w:spacing w:after="20"/>
              <w:ind w:left="20"/>
              <w:jc w:val="both"/>
            </w:pPr>
            <w:r>
              <w:rPr>
                <w:rFonts w:ascii="Times New Roman"/>
                <w:b w:val="false"/>
                <w:i w:val="false"/>
                <w:color w:val="000000"/>
                <w:sz w:val="20"/>
              </w:rPr>
              <w:t>
Астамбаева Ж., Мергенбаева Н., Козленко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xml:space="preserve">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Кадиркулов Р.А., Нурмуханбетова Г.К., </w:t>
            </w:r>
          </w:p>
          <w:p>
            <w:pPr>
              <w:spacing w:after="20"/>
              <w:ind w:left="20"/>
              <w:jc w:val="both"/>
            </w:pPr>
            <w:r>
              <w:rPr>
                <w:rFonts w:ascii="Times New Roman"/>
                <w:b w:val="false"/>
                <w:i w:val="false"/>
                <w:color w:val="000000"/>
                <w:sz w:val="20"/>
              </w:rPr>
              <w:t>
Гаипбаева 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Исабаева Д., Назарбекова А., Зординова П., Аубекова 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Суюндикова Ж., Зворыгина В., Болтушенко Н., Помогайко Т., </w:t>
            </w:r>
          </w:p>
          <w:p>
            <w:pPr>
              <w:spacing w:after="20"/>
              <w:ind w:left="20"/>
              <w:jc w:val="both"/>
            </w:pPr>
            <w:r>
              <w:rPr>
                <w:rFonts w:ascii="Times New Roman"/>
                <w:b w:val="false"/>
                <w:i w:val="false"/>
                <w:color w:val="000000"/>
                <w:sz w:val="20"/>
              </w:rPr>
              <w:t xml:space="preserve">
Лауто О., </w:t>
            </w:r>
          </w:p>
          <w:p>
            <w:pPr>
              <w:spacing w:after="20"/>
              <w:ind w:left="20"/>
              <w:jc w:val="both"/>
            </w:pPr>
            <w:r>
              <w:rPr>
                <w:rFonts w:ascii="Times New Roman"/>
                <w:b w:val="false"/>
                <w:i w:val="false"/>
                <w:color w:val="000000"/>
                <w:sz w:val="20"/>
              </w:rPr>
              <w:t>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Бигазина П., Андриянова Т., Беркало В., Каратаева Н. Полежаева А., Тураканова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Турмашева Б., </w:t>
            </w:r>
          </w:p>
          <w:p>
            <w:pPr>
              <w:spacing w:after="20"/>
              <w:ind w:left="20"/>
              <w:jc w:val="both"/>
            </w:pPr>
            <w:r>
              <w:rPr>
                <w:rFonts w:ascii="Times New Roman"/>
                <w:b w:val="false"/>
                <w:i w:val="false"/>
                <w:color w:val="000000"/>
                <w:sz w:val="20"/>
              </w:rPr>
              <w:t xml:space="preserve">
Салиш С., </w:t>
            </w:r>
          </w:p>
          <w:p>
            <w:pPr>
              <w:spacing w:after="20"/>
              <w:ind w:left="20"/>
              <w:jc w:val="both"/>
            </w:pPr>
            <w:r>
              <w:rPr>
                <w:rFonts w:ascii="Times New Roman"/>
                <w:b w:val="false"/>
                <w:i w:val="false"/>
                <w:color w:val="000000"/>
                <w:sz w:val="20"/>
              </w:rPr>
              <w:t>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Дюжикова М.,</w:t>
            </w:r>
          </w:p>
          <w:p>
            <w:pPr>
              <w:spacing w:after="20"/>
              <w:ind w:left="20"/>
              <w:jc w:val="both"/>
            </w:pPr>
            <w:r>
              <w:rPr>
                <w:rFonts w:ascii="Times New Roman"/>
                <w:b w:val="false"/>
                <w:i w:val="false"/>
                <w:color w:val="000000"/>
                <w:sz w:val="20"/>
              </w:rPr>
              <w:t>
Золотарeва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xml:space="preserve">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Байтенова К., Кажигалиева Ж.,</w:t>
            </w:r>
          </w:p>
          <w:p>
            <w:pPr>
              <w:spacing w:after="20"/>
              <w:ind w:left="20"/>
              <w:jc w:val="both"/>
            </w:pPr>
            <w:r>
              <w:rPr>
                <w:rFonts w:ascii="Times New Roman"/>
                <w:b w:val="false"/>
                <w:i w:val="false"/>
                <w:color w:val="000000"/>
                <w:sz w:val="20"/>
              </w:rPr>
              <w:t>
Орехова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Зворыгина В., Болтушенко Н., Суюндикова Ж., Яндулова Т.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Мукажанова Р., </w:t>
            </w:r>
          </w:p>
          <w:p>
            <w:pPr>
              <w:spacing w:after="20"/>
              <w:ind w:left="20"/>
              <w:jc w:val="both"/>
            </w:pPr>
            <w:r>
              <w:rPr>
                <w:rFonts w:ascii="Times New Roman"/>
                <w:b w:val="false"/>
                <w:i w:val="false"/>
                <w:color w:val="000000"/>
                <w:sz w:val="20"/>
              </w:rPr>
              <w:t xml:space="preserve">
Омарова Г., Карабутова А., Керимбаева С., Лосева Е., </w:t>
            </w:r>
          </w:p>
          <w:p>
            <w:pPr>
              <w:spacing w:after="20"/>
              <w:ind w:left="20"/>
              <w:jc w:val="both"/>
            </w:pPr>
            <w:r>
              <w:rPr>
                <w:rFonts w:ascii="Times New Roman"/>
                <w:b w:val="false"/>
                <w:i w:val="false"/>
                <w:color w:val="000000"/>
                <w:sz w:val="20"/>
              </w:rPr>
              <w:t>
Токовенко О., Ковригина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институт гармоничного развития человека"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Королькова Н., Жолдасбекова С., Мадиева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 Попкова С.,</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А. Тулебиев, А. Бочкарев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w:t>
            </w:r>
          </w:p>
          <w:p>
            <w:pPr>
              <w:spacing w:after="20"/>
              <w:ind w:left="20"/>
              <w:jc w:val="both"/>
            </w:pPr>
            <w:r>
              <w:rPr>
                <w:rFonts w:ascii="Times New Roman"/>
                <w:b w:val="false"/>
                <w:i w:val="false"/>
                <w:color w:val="000000"/>
                <w:sz w:val="20"/>
              </w:rPr>
              <w:t xml:space="preserve">
Маханова А. , </w:t>
            </w:r>
          </w:p>
          <w:p>
            <w:pPr>
              <w:spacing w:after="20"/>
              <w:ind w:left="20"/>
              <w:jc w:val="both"/>
            </w:pPr>
            <w:r>
              <w:rPr>
                <w:rFonts w:ascii="Times New Roman"/>
                <w:b w:val="false"/>
                <w:i w:val="false"/>
                <w:color w:val="000000"/>
                <w:sz w:val="20"/>
              </w:rPr>
              <w:t>
Каппучи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Калиакбарова Л., Анисова Т., Әділбек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бiлiм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w:t>
            </w:r>
          </w:p>
          <w:p>
            <w:pPr>
              <w:spacing w:after="20"/>
              <w:ind w:left="20"/>
              <w:jc w:val="both"/>
            </w:pPr>
            <w:r>
              <w:rPr>
                <w:rFonts w:ascii="Times New Roman"/>
                <w:b w:val="false"/>
                <w:i w:val="false"/>
                <w:color w:val="000000"/>
                <w:sz w:val="20"/>
              </w:rPr>
              <w:t>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Ажгереева К., </w:t>
            </w:r>
          </w:p>
          <w:p>
            <w:pPr>
              <w:spacing w:after="20"/>
              <w:ind w:left="20"/>
              <w:jc w:val="both"/>
            </w:pPr>
            <w:r>
              <w:rPr>
                <w:rFonts w:ascii="Times New Roman"/>
                <w:b w:val="false"/>
                <w:i w:val="false"/>
                <w:color w:val="000000"/>
                <w:sz w:val="20"/>
              </w:rPr>
              <w:t xml:space="preserve">
Дрозд Н., </w:t>
            </w:r>
          </w:p>
          <w:p>
            <w:pPr>
              <w:spacing w:after="20"/>
              <w:ind w:left="20"/>
              <w:jc w:val="both"/>
            </w:pPr>
            <w:r>
              <w:rPr>
                <w:rFonts w:ascii="Times New Roman"/>
                <w:b w:val="false"/>
                <w:i w:val="false"/>
                <w:color w:val="000000"/>
                <w:sz w:val="20"/>
              </w:rPr>
              <w:t>
Кайдарова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3, 4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1, 2, 3, 4 часть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Балапан. Оқулық. 1, 2 бөлім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Л. Нұрмұханова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+СD. 1, 2, 3, 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xml:space="preserve">
Учебник+СD.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 Белан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 Тулебиев А., Дашкевич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1,2,3,4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1, 2, 3, 4 часть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CD. Часть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Даулеткереева, Г. Мухангалиева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3, 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Информационно-коммуникационные технологии.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 Тулебиев А., Дашкевич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Оқулық +CD.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Клокова Е., Белозерова О., Ибраева Т., Сулейменова Г., Муханбеткалиев А. Касымова А., Опря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Т., Свидова Н.,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Байшоланова К., Байшоланов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С.Мухамбетжанова Тен А., Ергали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Кадиркулов, Г. Нурмуханбетова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Верховцева Л., Костюченко О., Ушакова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Аксенова И., Ибраева О., Карсултанова А., Ключанцева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Абдиманапов Б., Абулгазиев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Кумеков Б., Жумаганбетов Т.,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Ахметова С., Ибраева А., Кулымбетова А., Магзумова А., Маркабаева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Букаева Б., Зикирина Г., Макашева Ж., Мукатаева Д., Тен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Тулебаев Т., Момынтаева Л., Толбаева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Калиева Г., Карабутова А., Лосева Е., Рудькова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Кульманова Ш., Сулейменова Б., Токжанов Т., Сивакова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Учебник+CD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Қосымова, А. Сатбекова, К. Берденова, К. Рахымжанов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Оқулық. 1, 2-бөлім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часть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Капенова Ж., Валова М., Мирошникова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Рыгалова Л., Берденова Д., Еримбетова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 Кусаинова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Байшоланова К., Байшоланов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w:t>
            </w:r>
          </w:p>
          <w:p>
            <w:pPr>
              <w:spacing w:after="20"/>
              <w:ind w:left="20"/>
              <w:jc w:val="both"/>
            </w:pPr>
            <w:r>
              <w:rPr>
                <w:rFonts w:ascii="Times New Roman"/>
                <w:b w:val="false"/>
                <w:i w:val="false"/>
                <w:color w:val="000000"/>
                <w:sz w:val="20"/>
              </w:rPr>
              <w:t>
Тен А., Комова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Бакина Н., Жанакова Н., Сулейменова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 Т., Хабижанова Г., Картаева Т., Ногайбаева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Айтбай Р., Касымова А., Ешмукамбетов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Кокебаева Г., Мырзабекова Р., Картабаева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Абдиманапов Б., Нуркенова С., Абулгазиев А., Ауезова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Белоусова Т., Паимцева Н., Ударцева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Верховцева Л., Костюченко О., Прахнау В., Бойко Г., Матвеева С., Мусабаева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 Калиева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 СD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 CD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Велькер Е.,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Мусаходжаева А., Сабырова А., Абугазы М., Гизатова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энциклопедиясы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Оқулық + CD.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Ярмухамедова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Салғараева Г., Маханова А., Рсалина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7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Егорина А., Нуркенова С., Шимина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 Часть 1, Часть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Байметова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 Алина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Курмангалиева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 Токбергенова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Башарұлы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7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Алтынбеков, А. Байешов, Е. Дуйсеев, Н. Ташев, Б. Зейнулла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Chemistry Grade 7 </w:t>
            </w:r>
          </w:p>
          <w:p>
            <w:pPr>
              <w:spacing w:after="20"/>
              <w:ind w:left="20"/>
              <w:jc w:val="both"/>
            </w:pPr>
            <w:r>
              <w:rPr>
                <w:rFonts w:ascii="Times New Roman"/>
                <w:b w:val="false"/>
                <w:i w:val="false"/>
                <w:color w:val="000000"/>
                <w:sz w:val="20"/>
              </w:rPr>
              <w:t>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Жумағулов, Д. Калиев, А. Саматов, К. Байкенов, Т. Хасен, М. Мейрамов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Кабульдинов, Ж.Калиев, А.Бейсембаева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Айтбай Р., Касымова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 Сакенова Е., Юраш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Учебник+CD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для мальчиков.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Жақманов М., Кульбекова Ж., Пак О., Хасенов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для девочек.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Дуйсенова Б., Жолдасбекова С., Кульбекова Ж., Курабаева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Қосымова, А. Сатбекова, Е. Арын, К. Рахымжанов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Оқулық. 1, 2 бөлім+СD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 CD.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Капенова Ж., Валова М., Мирошникова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Андриянова Т., Филимонова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Бекежанова А., Базаева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Абилмажинова С., Каймулдинова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Куанышева Г., Байметова Ж., Джаналеева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 Насохова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 Сахариева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9(8), (начало ХХ века – 1945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 Шаймерденова М., Куркеев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p>
            <w:pPr>
              <w:spacing w:after="20"/>
              <w:ind w:left="20"/>
              <w:jc w:val="both"/>
            </w:pPr>
            <w:r>
              <w:rPr>
                <w:rFonts w:ascii="Times New Roman"/>
                <w:b w:val="false"/>
                <w:i w:val="false"/>
                <w:color w:val="000000"/>
                <w:sz w:val="20"/>
              </w:rPr>
              <w:t xml:space="preserve">
(с начало ХХ века до 1945 г.)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 Т., Хабижанова Г., Картаева Т., Ногайбаева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Макашева К., Байзакова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Сакенова Е., Рысбаева А., Лосева Е., Песина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 СD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Велькер Е., Лосенко О., Развенкова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 СD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Яковлев Р., Танбаев Х., Ермилова Е., Велькер Е.,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Informatics. </w:t>
            </w:r>
          </w:p>
          <w:p>
            <w:pPr>
              <w:spacing w:after="20"/>
              <w:ind w:left="20"/>
              <w:jc w:val="both"/>
            </w:pPr>
            <w:r>
              <w:rPr>
                <w:rFonts w:ascii="Times New Roman"/>
                <w:b w:val="false"/>
                <w:i w:val="false"/>
                <w:color w:val="000000"/>
                <w:sz w:val="20"/>
              </w:rPr>
              <w:t>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Карабатыров, А. Байешов, Е. Дуйсеев, Н. Шокобалинов, Н. Ташев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Эрметов, А. Сагинтаев, К. Байрам, А. Ахметова, Л. Нуралиева, А. Джилкайдарова,</w:t>
            </w:r>
          </w:p>
          <w:p>
            <w:pPr>
              <w:spacing w:after="20"/>
              <w:ind w:left="20"/>
              <w:jc w:val="both"/>
            </w:pPr>
            <w:r>
              <w:rPr>
                <w:rFonts w:ascii="Times New Roman"/>
                <w:b w:val="false"/>
                <w:i w:val="false"/>
                <w:color w:val="000000"/>
                <w:sz w:val="20"/>
              </w:rPr>
              <w:t>
Н. Кәрімова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Калиев, А. Ордабаев, Н. Жұмағұлов, А. Саматов, А. 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 Полуянова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Свидова И., Белоус Е., Джундубаева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Кульгильдинова Т., Кажигалиева Г., Багдашкина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Мучник Г., Нусупбекова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М. Бисенбаева, Г. Каримова, Н. Каратаев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+Үнтаспа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Курманалиева, Ж. Искакова, А.Аманбаева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Оқулық.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Голикова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 Ержанов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Калымова Г., Орынтаева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Саипов А., Балгабаева Б. Сапаров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Козина С., Ахметов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Учебник. 1, 2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Усиков В., Егорина А., Усикова А., Забенова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Асанов Н.,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 Сахариева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8-9, 1 ч. (с начало XX века до 1945 года)</w:t>
            </w:r>
          </w:p>
          <w:p>
            <w:pPr>
              <w:spacing w:after="20"/>
              <w:ind w:left="20"/>
              <w:jc w:val="both"/>
            </w:pPr>
            <w:r>
              <w:rPr>
                <w:rFonts w:ascii="Times New Roman"/>
                <w:b w:val="false"/>
                <w:i w:val="false"/>
                <w:color w:val="000000"/>
                <w:sz w:val="20"/>
              </w:rPr>
              <w:t>
2 ч. (с начало 1945 года до наших дней)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Ускембаев К., Сактаганова З., Зуева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(с 1946 года по настоящее время)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Аяган Б., Адиет К., Сатанов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8-9.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Макашева К., Байзакова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Калиева Г., Леканова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+СD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Учебник +СD.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Тулеуов Н., Танбаев 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Ержанов Э., Гесен И., Айдарбаев Н., Ахметов Н., Шаниев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Ташев Н., Шокобалинов Н., Дуйсеев Е., Карабатыров А., Байешов А., Артыкбаев А., Ауелбаева К., Алтынбеков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Каримова Н., Сагинтаев А., Эрметов Б., Байрам К., Ахметова А., Нуралиева Л., Джилкайдарова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Билингвальный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Байкенов К., Хасен Т., Жұмағұлов Н., Калиев Д., Юсупов О., Саматов А., Сел А., Тор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Алтынбекова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Лукпанова Г., Савельева В., Кутукова Е., Емельянова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 О., Ардакулы Д., Ескендирова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Абдулкаримова Г., Шекербекова Ш., Рахимжанова Л., Курмангалиева Н., Бекмолдаева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Абилмажинова С., Саипов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Асанов Н.,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Казахбаева Д., Кронгарт Б., Токбергенова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Каирбекова Р., Тимченко С., Джандосова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Есетова С., Ищанова Г., Гончаров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Султанова А., Бондаренко М., Сарсенбекова А., Утегенова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Алтынбекова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 Лукпанова Г., Емельянова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Рахимжанова Л., Киселева Е., Курмангалиева Н.,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Тулепбекова С., Жапанова Г., Былинская С., Чистякова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Абилмажинова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Курмангалиева Ж., Нуртаева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 Казахбаева Д., Иманбеков О., Кыстаубаев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Каирбекова Р., Тимченко С., Джандосова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Есетова С., Ищанова Г., Гончаров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Ш. Ергожина, Г.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Джандосова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Калиева Г., Леканова Т., Маркус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Учебник. Часть 1. Начальная военная и технологическая подготовка. Учебник. Часть 2. Учебно-полевые сборы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Тасбулатов А., Майхиев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Учебник +СD. Часть 1 Начальная военная и технологическая подготовка. Учебник. Часть 2. Учебно-полевые (лагерные) сборы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Рыспаев А., Адельбаев Е., Асилов Н., Рихтер А., Ерекешев А., Усербаев А., Саткулов Ж., Куптилеуова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и проектирование. Учебник+СD.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Кульбаева В., Танбаев 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Аганина К., Караев Р., Султанов Ж., Караев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Дуйсенханов Е., Щеглов С., Ханин Д., Сейтенова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+Аудиодиск.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Корнилова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Ашимбетова Д., Валова М. Мирошникова Н., Остапенко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Мухамадиев Х., Мантаева Р., Сагимбаева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и начала анализа. </w:t>
            </w:r>
          </w:p>
          <w:p>
            <w:pPr>
              <w:spacing w:after="20"/>
              <w:ind w:left="20"/>
              <w:jc w:val="both"/>
            </w:pPr>
            <w:r>
              <w:rPr>
                <w:rFonts w:ascii="Times New Roman"/>
                <w:b w:val="false"/>
                <w:i w:val="false"/>
                <w:color w:val="000000"/>
                <w:sz w:val="20"/>
              </w:rPr>
              <w:t>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Учебник+CD. 10,11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Абдулкаримова Г.,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Рсалина Л., Есенкул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Абдиманапов Б., Абилмажинова С., Саипов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Ковшарь А., Асанов Н., Соловьева А., Ибраимова Б., Куприй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Туякбаев С., Кронгарт Б., Насохова Ш., Абишев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Башарулы Р., Шункеев К., Мясникова Л., Жантурина Н., Бармина А., Аймаганбетова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ОГН Учебник. 1,2 часть.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Қаирбекова Р., Ибраева А., Аязбаева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Еркинбаева Л., Назаркулова Л., Ищанова Г., Бекишев А., Турсынкулова Д., Гончаров С., Баданова А., Касымжанова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Корнилова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Султанова А., Бондаренко М., Михайленко В., Сарсенбекова А., Берденова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Ашимбетова Д., Валова М., Остапенко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Абишева, М. Асылбекова, З. Поляк, Д. Сабирова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Учебник+CD. 10,11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Абдулкаримова Г., Рахимжанова Л.,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Абдиманапов Б., Абилмажинова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Аблайханова Н., Калыбаева А., Паримбекова А., Усипбек Б., Швецова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Туякбаев С., Кронгарт Б., Насохова Ш., Абишев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Башарулы Р., Шункеев К., Мясникова Л., Жантурина Н., Бармина А., Аймаганбетова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Каирбекова Р., Ибраева А., Аязбаева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Еркинбаева Л., Назаркулова Л., Ищанова Г., Бекишев А., Турсынкулова Д., Гончаров С., Баданова А., Касымжанова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М. Бисенбаева, К. Берденова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Оқулық +Үнтаспа.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Ерназарова, А.Бекетова, С.Кужакова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Оқулық.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 Сандыбаева А., Лебаев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Омарова Г., Рыспаева А., Лосева Е., Сапарбаева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Учебник. 11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Тасбулатов А., Лим В., Гудков А, Майхиев Д., Акимбаев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Учебник +СD. Часть 1. Практикум по решению ситуационных задач. Часть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Рихтер А., Яковенко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и проектирование. Учебник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Дубинец И., Кульбаева В.,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Дуйсенханов Е., Щеглов С., Ханин Д., Гуляева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Абайтану.</w:t>
            </w:r>
          </w:p>
          <w:p>
            <w:pPr>
              <w:spacing w:after="20"/>
              <w:ind w:left="20"/>
              <w:jc w:val="both"/>
            </w:pPr>
          </w:p>
          <w:p>
            <w:pPr>
              <w:spacing w:after="20"/>
              <w:ind w:left="20"/>
              <w:jc w:val="both"/>
            </w:pPr>
            <w:r>
              <w:rPr>
                <w:rFonts w:ascii="Times New Roman"/>
                <w:b/>
                <w:i w:val="false"/>
                <w:color w:val="000000"/>
                <w:sz w:val="20"/>
              </w:rPr>
              <w:t>
5-11-сыныптар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Оқулық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А. Қалиолданова.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Мұқамет, З. Қарабекова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Оқулық.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Мұқамет, З. Қарабекова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Оқулық.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Есенова,</w:t>
            </w:r>
          </w:p>
          <w:p>
            <w:pPr>
              <w:spacing w:after="20"/>
              <w:ind w:left="20"/>
              <w:jc w:val="both"/>
            </w:pPr>
            <w:r>
              <w:rPr>
                <w:rFonts w:ascii="Times New Roman"/>
                <w:b w:val="false"/>
                <w:i w:val="false"/>
                <w:color w:val="000000"/>
                <w:sz w:val="20"/>
              </w:rPr>
              <w:t>
Р.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w:t>
            </w:r>
          </w:p>
          <w:p>
            <w:pPr>
              <w:spacing w:after="20"/>
              <w:ind w:left="20"/>
              <w:jc w:val="both"/>
            </w:pPr>
            <w:r>
              <w:rPr>
                <w:rFonts w:ascii="Times New Roman"/>
                <w:b w:val="false"/>
                <w:i w:val="false"/>
                <w:color w:val="000000"/>
                <w:sz w:val="20"/>
              </w:rPr>
              <w:t>
Г. Кунафина,</w:t>
            </w:r>
          </w:p>
          <w:p>
            <w:pPr>
              <w:spacing w:after="20"/>
              <w:ind w:left="20"/>
              <w:jc w:val="both"/>
            </w:pPr>
            <w:r>
              <w:rPr>
                <w:rFonts w:ascii="Times New Roman"/>
                <w:b w:val="false"/>
                <w:i w:val="false"/>
                <w:color w:val="000000"/>
                <w:sz w:val="20"/>
              </w:rPr>
              <w:t>
Ж. Нурлыбаева,</w:t>
            </w:r>
          </w:p>
          <w:p>
            <w:pPr>
              <w:spacing w:after="20"/>
              <w:ind w:left="20"/>
              <w:jc w:val="both"/>
            </w:pPr>
            <w:r>
              <w:rPr>
                <w:rFonts w:ascii="Times New Roman"/>
                <w:b w:val="false"/>
                <w:i w:val="false"/>
                <w:color w:val="000000"/>
                <w:sz w:val="20"/>
              </w:rPr>
              <w:t>
А.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Өлкетану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Алматы қаласы.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Асанбекова, К. Қамысбаева, Г. Рыскелдиева, С. Темірбаева, С. Семжанова, А. Мақышева, Ж. Маханбетова, Н. Мұханбеталиева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Қызылорда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Сайлыбаев, С. Асқаров жалпы редакциясын басқарғандар. Авторлар тобы: Т. Сәтбай, А. Оразбақов, С. Тайман, Т. Жұмағұлова, А. Смағұл, Ғ. Тұяқбаев, Г. Кенжалиева, С. Қарапаев, Р. Құрманбаев, О. Айдаров, К. Аплатинова, Г. Өтегенова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Павлодар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Нухұлы, М. Алинова, З. Сабданбекова, А. Сыздықова, Б. Аушахманова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Батыс Қазақстан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Жақсығалиев, Д. Шакаева, Ж. Хамзин, А. Заиров, Г. Утепова, Л. Литовкина, А.Магзумова, Р. Жумагазиева, Г. Таскарина, Г. Ташаева, Н. Ахатова, Ж. Куспанова, Т. Терещенко, А. Тургумбаев, А. Сидарова, Г. Каирлиева, О. Галкина, Е. Нұрымбетов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Ақмола облысы. І бөлім 5-сынып, ІІ бөлім 6-сынып, ІІІ бөлім 7-сынып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Кунанбаева, Ш. Бектасов, И. Плачинта, А. Ахетова, Н. Ахат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Қостанай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Мұқашева, А. Қиныбаева, Ж. Ташетованың жалпы редакциясымен. Құрастырғандар: И. Михалькова, И. Кривоносова, М. Испамбетов, Е. Купеев, М. Нюнюкова, К. Искиндирова, Г. Касымова, Г. Байкенова, А. Суебаева, Т. Титова, Н. Дегтярева, Г. Туякбаева, Г. 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Маңғыстау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 Озғанбаев, Т. Жұмалиева, М. Қосымбай, Б. Айманов, Р. Атақаева, Д. Бегейбай, А. Еділхан, А. Жаңбыршы, Ж. Жеткізген, О. Көшбайұлы, Ж. Нұрмаханова, О. Табылдиева, А. Тулегалиев, К. Ыбырайұлы, Ы. Имамбаева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Атырау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Кабекенов, О. Биманова, С. Кузбулова, Б. Кыдырова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Алматы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Кабдұлова, Э. Досаева, Ә. Әуезова, Ж. Дихамбаева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Қарағанды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Бейсенбекова, Л. Шотбакова, Г. Смагулова, Б. Абдикерова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Ақтөбе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Бекназаров, А. Аман, О. Идирисова, Ж. Танымкулова, Ж. Мектепова, К. Смадияр, А. Кайбалдина, М. Нурбаева, Л. Уразбаева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Шығыс Қазақстан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Әубәкірова, А. Жанбосынова, Э. Столярова, Е. Савчук, Қ. Жириндинова, Ә. Әубәкірова, А. Цыганов, Е. Зинченко, Қ. Құнафина, З. Есембаева, А. Жүндібаева, Б. Мұқанов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Жамбыл облысы.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Тажибаев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Солтүстік Қазақстан облысы. 5 –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Мәлікова, З. Тайшыбай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Астана қаласы.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Жақыпов, Ж. Нұрмұхаметова, Ж. Қалмырзаева, Н. Әлқожаева, А. Жаңатуғанова, Л. Шоразова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Оңтүстік Қазақстан өңірі (Түркістан облысы мен Шымкент қаласы) 5, 6, 7-сыныптар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 Шыныбекұлы, Б. Бейсетаева, К. Сейлбекова, Ж. Ширманова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город Алматы.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Байпаков К., Дикань М., Темурбаева С., Рыскелдиева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Павлодарская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Нухулы А., Алинова М., Сабданбекова З., Сыздыкова А., Аушахманова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Западно-Казахстанская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Жаксыгалиев Ж., Шакаева Д., Хамзин Ж., Заиров А., Утепова Г., Литовкина Л., Магзумова А., Жумагазиева Р., Таскарина Г., Ташаева Г., Ахатова Н., Куспанова Ж., Терещенко Т., Тургумбаев А., Сидарова А., Каирлиева Г., Галкина О., Нурымбетов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Акмолинская область. Часть І. 5-класс, Часть ІІ. 6-класс, Часть ІІІ. 7-класс.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Кунанбаева А., Бектасов Ш., Плачинта И., Ахетова А., Ахат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Костанайская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Общая редакция: Мукашева С., Киныбаева А., Ташетова Ж. Составители: Михалькова И., Кривоносова И., Испамбетов М., Купеев Е., Нюнюкова М., Искиндирова К., Касымова Г., Байкенова Г., Суебаева А., Титова Т., Дегтярева Н., Туякбаева Г., Рахимова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Атамура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Алматинская область.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А., Досаева Э., Ауэзова А., Дихамбаева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Карагандинская область.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Бейсенбекова Н., Шотбакова Л., Тулеуова Б., Кожахметова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Актюбинская область.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Турдалина Ж., Идрешева Г., Власенко В., Буденко Т., Далишова К., Мухина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Восточно-Казахстанская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Ж., Жанбосинова А., Столярова Э., Савчук Е., Жириндинова К., Аубакирова А., Цыганов А., Зинченко Е., Кунафина К., Есембаева З., Жундибаева А., Муканов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Атамура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Жамбылская область.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Байпаков К., Дикань М., Тажибаев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Северо-Казахстанская область. 5 –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Маликова С., Тайшыбай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город Астана. 5, 6, 7-классы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Байпаков К., Дикань М., Халмурзаева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Южно-Казахстанский регион (Туркестанская область и город Шымкент) 5,6,7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Шыныбекулы О., Бейсетаева Б., Сейлбекова К., Ширманова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және орыс тілдерінде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Ағылшын тіліндегі оқулықтар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Mathematics Grade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 Kozhakhmetov, B. Kulmagambetov, Y. Bazarov, Y. Palzhanov, A. Mirzakhmedov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Algebra Grade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Akzhol Yelemesov, Azat Turapbekov, Smail Abibulla, Rauan Zhanarbekuly, Yersultan Batyrbekov, Aslan Nurbayev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Geometry Grade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Azat Turapbekov, Ainur Kudaibergen, Akzhol Yelemesov, Zhassur Batyrov, Amaner Akhmet, Dina Tengdik, Zhumadulla Abdulkhakov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Shyngys Altynbekov Aibek Baieshov Yesbol Duiseyev Nurlybek Tashev Bauyrzhan Zeinulla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7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Nurbolat Zhumagulov, Dauren Kaliyev, Abylay Samatov, Kanat Baikenov, Temirlan Khassen, Madiyar Meiramov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8 Student’sBook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Reily, Olga Poluyeva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8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А.Жунусов, Е. Шаниев, И. Гесен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Карабатыров, А. Байешов, Е. Дуйсеев, Н. Шокобалинов, Н. Ташев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Эрметов, А. Сагинтаев, К. Байрам, А. Ахметова, Л. Нуралиева, А. Джилкайдарова, Н. Кәрімова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Калиев, А. Ордабаев, Н. Жұмағұлов, А. Саматов, А. Тор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IT.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P.M. Heathcote, Burumkulova Gaukhar, Aktayev Askar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Pat Doyle, Zakhidam Julay,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McCarty, Terence White, Olga Poluyeva, Galymzhan Karamyrzayev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 Yerzhanov, I. Gesen, N. Aidarbayev, N. Akhmetov, Y. Shaniyev)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 Tashev, N.Shokobalinov, Y. Duiseyev, A. Karabatyrov, A. Baieshov, A. Artykbayev, K. Auyelbayeva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 Baikenov, T. Khassen, N. Zhumagulov, D. Kaliyev, O. Yussupov, A. Samatov, A. Sel, A. Tor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 Karimova, A. Sagintayev, B. Ermetov, B. Kenci, A. Akhmetova, L. Nuraliyeva, A. Jilkaidarova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Yesbol Duiseyev, Nurlybek Tashev, Altynbek Karabatyrov, Aibek Baieshov, Askhad Artykbayev, Kamila Auyelbayeva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Timur Zhigibay, Adlet Sagintayev, Nazerke Karimova, Zhasulan Almaganbetov, Kuralay Zhanassova, Ilyas Sakimov, Nurkhan Yerekeshov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Kanat Baikenov, Olzhas Yussupov, Nurbolat Zhumagulov, Temirlan Khassen, Abylay Samatov, Dauren Kaliyev, Ali Tor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 Zhunusov, E. Yerzhanov, G. Alibekova, I. Gesen, N. Aidarbayev, Y. Shaniyev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Student`s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Special advisor: Andela Bury,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Student`s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Special advisor: Pat Doyle,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Student`s book (Grammar School)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Student`s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Special advisor: Andela Bury,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Student`s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Special advisor: Pat Doyle, Zakhidam Julay,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Student`s book (Science School)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11.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Shyngys Altynbekov, Askhad Artykbayev, Kamila Auyelbayeva Yesbol Duiseyev Bakbergen Mambetov Nurlybek Tashev Nursultan Shokobalinov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11.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Nurbolat Zhumagulov, Kanat Baikenov Olzhas Yussupov, Temirlan Khassen Daulet Toleuzhanov, Abylay Samatov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11.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Adlet Sagintayev, Timur Zhigitbayev, Zhassulan Almaganbetov, Batyrlan Ayash, Nurkhan Yerekeshov Baurzhan Akimbayev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Informatics Grade 11 Textbook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Altynbek Zhunussov, Tulegen Akhmetov Murat Myrzatov, Yerzhan Shaniyev Altynbek Karabatyrov Darkhan Alimzhanov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Астана-кітап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Неміс тілі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1. Schulerbuch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 Beibytnur Shumabekova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 (Ernst Klett Sprachen материалдары негізінде)"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2.Klasse Schülerbuch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4.Klasse Schülerbuch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Kristina Samosledova, Anastasia Potemkina, Kulasch Schubakova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5.Klasse Schülerbuch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 Assemgul Magsam, Ulshan Abdrachimova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A1.1 Deutsch fur Kinder.Kursbuch+Audio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Vassilja Kumpeissova, Assima Omarova, Irina Alberti, Margarita Svettsova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(InterPress Distribution)</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6.Klasse Schülerbuch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 Sagyngul Schakenova, Gulmira Arystankulova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A2.1 Deutsch fur Jugendliche. Kursbuch+Audio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Manuela Georgiakaki, Elisabeth Graf-Riemann, Schürmann Anja, Seuthe Christiane, Saule Shunkeyeva, Bakhytgul Zhetpisbayeva, Madina Issayeva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 Press Distribution)</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Француз тілі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1. Livre de l’eleve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M.Kalougina A.Gousseva D.Kouzatbek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ТОО EDU Stream и Просвещение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Le Francais Pour le Kazakhstan classe 2. Livre de l`éléve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 Kalouguina A. Gousseva D. 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Просвещение и EDU Stream</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Ағылшын тілі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Pupil’s Book for Kazakhstan Grade 1 "Smiles 1". Pupil's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 Virginia Evans Translations by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Family and Friends Kazakhstan Edition 2. Pupil's Book with Class Audio CDs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Naomi Simmons, Kamila Beibitbayeva, Julie Penn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p>
            <w:pPr>
              <w:spacing w:after="20"/>
              <w:ind w:left="20"/>
              <w:jc w:val="both"/>
            </w:pPr>
            <w:r>
              <w:rPr>
                <w:rFonts w:ascii="Times New Roman"/>
                <w:b w:val="false"/>
                <w:i w:val="false"/>
                <w:color w:val="000000"/>
                <w:sz w:val="20"/>
              </w:rPr>
              <w:t>
(InterPress Distribution)</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Language for Kazakhstan Grade 2 Pupil's Book+ Pupil's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Dooley-Virginia Evans Series Consultants: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p>
            <w:pPr>
              <w:spacing w:after="20"/>
              <w:ind w:left="20"/>
              <w:jc w:val="both"/>
            </w:pPr>
            <w:r>
              <w:rPr>
                <w:rFonts w:ascii="Times New Roman"/>
                <w:b w:val="false"/>
                <w:i w:val="false"/>
                <w:color w:val="000000"/>
                <w:sz w:val="20"/>
              </w:rPr>
              <w:t>
(ТОО EDU Stream)</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Pupil's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 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Pupil's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for Kazakhstan Grade 5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Оқушы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Tiger Time 5 for Kazakhstan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CarolRead, Mark Ormerod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Emma Heyderman, Meredith Levy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A1+ 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3 for Kazakhstan Grade 7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Оқушы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Wetz, James Styring, Nicholas Tims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for Kazakhstan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w:t>
            </w:r>
          </w:p>
          <w:p>
            <w:pPr>
              <w:spacing w:after="20"/>
              <w:ind w:left="20"/>
              <w:jc w:val="both"/>
            </w:pPr>
            <w:r>
              <w:rPr>
                <w:rFonts w:ascii="Times New Roman"/>
                <w:b w:val="false"/>
                <w:i w:val="false"/>
                <w:color w:val="000000"/>
                <w:sz w:val="20"/>
              </w:rPr>
              <w:t>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Vicki Anderson, Laura McKenzie, Liz Kilbey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English Plus for Kazakhstan </w:t>
            </w:r>
          </w:p>
          <w:p>
            <w:pPr>
              <w:spacing w:after="20"/>
              <w:ind w:left="20"/>
              <w:jc w:val="both"/>
            </w:pPr>
            <w:r>
              <w:rPr>
                <w:rFonts w:ascii="Times New Roman"/>
                <w:b w:val="false"/>
                <w:i w:val="false"/>
                <w:color w:val="000000"/>
                <w:sz w:val="20"/>
              </w:rPr>
              <w:t>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Student`s book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Grade 9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Gateway for Kazakhstan </w:t>
            </w:r>
          </w:p>
          <w:p>
            <w:pPr>
              <w:spacing w:after="20"/>
              <w:ind w:left="20"/>
              <w:jc w:val="both"/>
            </w:pPr>
            <w:r>
              <w:rPr>
                <w:rFonts w:ascii="Times New Roman"/>
                <w:b w:val="false"/>
                <w:i w:val="false"/>
                <w:color w:val="000000"/>
                <w:sz w:val="20"/>
              </w:rPr>
              <w:t xml:space="preserve">
Grade 10 (Humanities schools) </w:t>
            </w:r>
          </w:p>
          <w:p>
            <w:pPr>
              <w:spacing w:after="20"/>
              <w:ind w:left="20"/>
              <w:jc w:val="both"/>
            </w:pPr>
            <w:r>
              <w:rPr>
                <w:rFonts w:ascii="Times New Roman"/>
                <w:b w:val="false"/>
                <w:i w:val="false"/>
                <w:color w:val="000000"/>
                <w:sz w:val="20"/>
              </w:rPr>
              <w:t>
Digital Student`s Book Premium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David Spencer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Jessica Williams, Chris Sowton, Lewis Lansford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Study Inn-Cambridge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Gateway for Kazakhstan </w:t>
            </w:r>
          </w:p>
          <w:p>
            <w:pPr>
              <w:spacing w:after="20"/>
              <w:ind w:left="20"/>
              <w:jc w:val="both"/>
            </w:pPr>
            <w:r>
              <w:rPr>
                <w:rFonts w:ascii="Times New Roman"/>
                <w:b w:val="false"/>
                <w:i w:val="false"/>
                <w:color w:val="000000"/>
                <w:sz w:val="20"/>
              </w:rPr>
              <w:t xml:space="preserve">
Grade 10 (Science Schools) </w:t>
            </w:r>
          </w:p>
          <w:p>
            <w:pPr>
              <w:spacing w:after="20"/>
              <w:ind w:left="20"/>
              <w:jc w:val="both"/>
            </w:pPr>
            <w:r>
              <w:rPr>
                <w:rFonts w:ascii="Times New Roman"/>
                <w:b w:val="false"/>
                <w:i w:val="false"/>
                <w:color w:val="000000"/>
                <w:sz w:val="20"/>
              </w:rPr>
              <w:t>
Digital Student`s Book Premium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David Spencer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B2 forKazakhstan (Humanities) Student`s Book with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Education</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New Destinations for Kazakhstan Grade 11 (Humanities) </w:t>
            </w:r>
          </w:p>
          <w:p>
            <w:pPr>
              <w:spacing w:after="20"/>
              <w:ind w:left="20"/>
              <w:jc w:val="both"/>
            </w:pPr>
            <w:r>
              <w:rPr>
                <w:rFonts w:ascii="Times New Roman"/>
                <w:b w:val="false"/>
                <w:i w:val="false"/>
                <w:color w:val="000000"/>
                <w:sz w:val="20"/>
              </w:rPr>
              <w:t>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w:t>
            </w:r>
          </w:p>
          <w:p>
            <w:pPr>
              <w:spacing w:after="20"/>
              <w:ind w:left="20"/>
              <w:jc w:val="both"/>
            </w:pPr>
            <w:r>
              <w:rPr>
                <w:rFonts w:ascii="Times New Roman"/>
                <w:b w:val="false"/>
                <w:i w:val="false"/>
                <w:color w:val="000000"/>
                <w:sz w:val="20"/>
              </w:rPr>
              <w:t>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G.Bekzhanova, J.Smagulova,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"Study Inn (Cambridge University Press материалдары негізінде)"</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 (Science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ExpressP 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 Edition Grade 11 (Science Schools) Student`s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TimFalla, Paul A Davies, Paul Kelly, Helen Wendholt, Sylvia Wheeldon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ұйғыр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Елипбә. Дәрислик 1 синип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тили. Дәрислик 1 синип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Дәрислик. 1, 2 бөлүм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Ә.Ақпаева, Л.Лебедева, М. Мыңжасарова, Т.Лихобабенко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Цифрлиқ саватлиқ.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Кучербаева, И.Темникова, Г.Ташенова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Т. Мирук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Муқажанова, Г. Омарова, Р. Изғуттынова, Ж. Әкимбаева, Л. Жетписбаева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Сүлейменова, Т. Тоқжанов, Д. Шарипов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электронлуқ қошумчә</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Уйғур тили. </w:t>
            </w:r>
          </w:p>
          <w:p>
            <w:pPr>
              <w:spacing w:after="20"/>
              <w:ind w:left="20"/>
              <w:jc w:val="both"/>
            </w:pPr>
            <w:r>
              <w:rPr>
                <w:rFonts w:ascii="Times New Roman"/>
                <w:b w:val="false"/>
                <w:i w:val="false"/>
                <w:color w:val="000000"/>
                <w:sz w:val="20"/>
              </w:rPr>
              <w:t>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Арзиева, </w:t>
            </w:r>
          </w:p>
          <w:p>
            <w:pPr>
              <w:spacing w:after="20"/>
              <w:ind w:left="20"/>
              <w:jc w:val="both"/>
            </w:pPr>
            <w:r>
              <w:rPr>
                <w:rFonts w:ascii="Times New Roman"/>
                <w:b w:val="false"/>
                <w:i w:val="false"/>
                <w:color w:val="000000"/>
                <w:sz w:val="20"/>
              </w:rPr>
              <w:t xml:space="preserve">
С. Қурбанова, </w:t>
            </w:r>
          </w:p>
          <w:p>
            <w:pPr>
              <w:spacing w:after="20"/>
              <w:ind w:left="20"/>
              <w:jc w:val="both"/>
            </w:pPr>
            <w:r>
              <w:rPr>
                <w:rFonts w:ascii="Times New Roman"/>
                <w:b w:val="false"/>
                <w:i w:val="false"/>
                <w:color w:val="000000"/>
                <w:sz w:val="20"/>
              </w:rPr>
              <w:t xml:space="preserve">
М. Ибрагимова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Әдәбий оқуш. </w:t>
            </w:r>
          </w:p>
          <w:p>
            <w:pPr>
              <w:spacing w:after="20"/>
              <w:ind w:left="20"/>
              <w:jc w:val="both"/>
            </w:pPr>
            <w:r>
              <w:rPr>
                <w:rFonts w:ascii="Times New Roman"/>
                <w:b w:val="false"/>
                <w:i w:val="false"/>
                <w:color w:val="000000"/>
                <w:sz w:val="20"/>
              </w:rPr>
              <w:t>
Дәрислик 1, 2 -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Мәһәмдинов, </w:t>
            </w:r>
          </w:p>
          <w:p>
            <w:pPr>
              <w:spacing w:after="20"/>
              <w:ind w:left="20"/>
              <w:jc w:val="both"/>
            </w:pPr>
            <w:r>
              <w:rPr>
                <w:rFonts w:ascii="Times New Roman"/>
                <w:b w:val="false"/>
                <w:i w:val="false"/>
                <w:color w:val="000000"/>
                <w:sz w:val="20"/>
              </w:rPr>
              <w:t xml:space="preserve">
Г. Садирова, </w:t>
            </w:r>
          </w:p>
          <w:p>
            <w:pPr>
              <w:spacing w:after="20"/>
              <w:ind w:left="20"/>
              <w:jc w:val="both"/>
            </w:pPr>
            <w:r>
              <w:rPr>
                <w:rFonts w:ascii="Times New Roman"/>
                <w:b w:val="false"/>
                <w:i w:val="false"/>
                <w:color w:val="000000"/>
                <w:sz w:val="20"/>
              </w:rPr>
              <w:t>
С. Кутәмова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1,2-қисим.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xml:space="preserve">
Ж. Астамбаева, </w:t>
            </w:r>
          </w:p>
          <w:p>
            <w:pPr>
              <w:spacing w:after="20"/>
              <w:ind w:left="20"/>
              <w:jc w:val="both"/>
            </w:pPr>
            <w:r>
              <w:rPr>
                <w:rFonts w:ascii="Times New Roman"/>
                <w:b w:val="false"/>
                <w:i w:val="false"/>
                <w:color w:val="000000"/>
                <w:sz w:val="20"/>
              </w:rPr>
              <w:t>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Цифрлиқ саватлиқ.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Кобдикова, </w:t>
            </w:r>
          </w:p>
          <w:p>
            <w:pPr>
              <w:spacing w:after="20"/>
              <w:ind w:left="20"/>
              <w:jc w:val="both"/>
            </w:pPr>
            <w:r>
              <w:rPr>
                <w:rFonts w:ascii="Times New Roman"/>
                <w:b w:val="false"/>
                <w:i w:val="false"/>
                <w:color w:val="000000"/>
                <w:sz w:val="20"/>
              </w:rPr>
              <w:t xml:space="preserve">
Г. Көпеева, </w:t>
            </w:r>
          </w:p>
          <w:p>
            <w:pPr>
              <w:spacing w:after="20"/>
              <w:ind w:left="20"/>
              <w:jc w:val="both"/>
            </w:pPr>
            <w:r>
              <w:rPr>
                <w:rFonts w:ascii="Times New Roman"/>
                <w:b w:val="false"/>
                <w:i w:val="false"/>
                <w:color w:val="000000"/>
                <w:sz w:val="20"/>
              </w:rPr>
              <w:t xml:space="preserve">
Ә. Қаптағаева, </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 Толыбекова, </w:t>
            </w:r>
          </w:p>
          <w:p>
            <w:pPr>
              <w:spacing w:after="20"/>
              <w:ind w:left="20"/>
              <w:jc w:val="both"/>
            </w:pPr>
            <w:r>
              <w:rPr>
                <w:rFonts w:ascii="Times New Roman"/>
                <w:b w:val="false"/>
                <w:i w:val="false"/>
                <w:color w:val="000000"/>
                <w:sz w:val="20"/>
              </w:rPr>
              <w:t xml:space="preserve">
Г. Головина, </w:t>
            </w:r>
          </w:p>
          <w:p>
            <w:pPr>
              <w:spacing w:after="20"/>
              <w:ind w:left="20"/>
              <w:jc w:val="both"/>
            </w:pPr>
            <w:r>
              <w:rPr>
                <w:rFonts w:ascii="Times New Roman"/>
                <w:b w:val="false"/>
                <w:i w:val="false"/>
                <w:color w:val="000000"/>
                <w:sz w:val="20"/>
              </w:rPr>
              <w:t xml:space="preserve">
М. Дюжикова, </w:t>
            </w:r>
          </w:p>
          <w:p>
            <w:pPr>
              <w:spacing w:after="20"/>
              <w:ind w:left="20"/>
              <w:jc w:val="both"/>
            </w:pPr>
            <w:r>
              <w:rPr>
                <w:rFonts w:ascii="Times New Roman"/>
                <w:b w:val="false"/>
                <w:i w:val="false"/>
                <w:color w:val="000000"/>
                <w:sz w:val="20"/>
              </w:rPr>
              <w:t xml:space="preserve">
В. Золотарeва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Көшербаева, </w:t>
            </w:r>
          </w:p>
          <w:p>
            <w:pPr>
              <w:spacing w:after="20"/>
              <w:ind w:left="20"/>
              <w:jc w:val="both"/>
            </w:pPr>
            <w:r>
              <w:rPr>
                <w:rFonts w:ascii="Times New Roman"/>
                <w:b w:val="false"/>
                <w:i w:val="false"/>
                <w:color w:val="000000"/>
                <w:sz w:val="20"/>
              </w:rPr>
              <w:t xml:space="preserve">
Л. Көдек, </w:t>
            </w:r>
          </w:p>
          <w:p>
            <w:pPr>
              <w:spacing w:after="20"/>
              <w:ind w:left="20"/>
              <w:jc w:val="both"/>
            </w:pPr>
            <w:r>
              <w:rPr>
                <w:rFonts w:ascii="Times New Roman"/>
                <w:b w:val="false"/>
                <w:i w:val="false"/>
                <w:color w:val="000000"/>
                <w:sz w:val="20"/>
              </w:rPr>
              <w:t>
Г. Тәшенова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w:t>
            </w:r>
          </w:p>
          <w:p>
            <w:pPr>
              <w:spacing w:after="20"/>
              <w:ind w:left="20"/>
              <w:jc w:val="both"/>
            </w:pPr>
            <w:r>
              <w:rPr>
                <w:rFonts w:ascii="Times New Roman"/>
                <w:b w:val="false"/>
                <w:i w:val="false"/>
                <w:color w:val="000000"/>
                <w:sz w:val="20"/>
              </w:rPr>
              <w:t xml:space="preserve">
Б. Сүлейменова, </w:t>
            </w:r>
          </w:p>
          <w:p>
            <w:pPr>
              <w:spacing w:after="20"/>
              <w:ind w:left="20"/>
              <w:jc w:val="both"/>
            </w:pPr>
            <w:r>
              <w:rPr>
                <w:rFonts w:ascii="Times New Roman"/>
                <w:b w:val="false"/>
                <w:i w:val="false"/>
                <w:color w:val="000000"/>
                <w:sz w:val="20"/>
              </w:rPr>
              <w:t xml:space="preserve">
Т. Тоғжанов, </w:t>
            </w:r>
          </w:p>
          <w:p>
            <w:pPr>
              <w:spacing w:after="20"/>
              <w:ind w:left="20"/>
              <w:jc w:val="both"/>
            </w:pPr>
            <w:r>
              <w:rPr>
                <w:rFonts w:ascii="Times New Roman"/>
                <w:b w:val="false"/>
                <w:i w:val="false"/>
                <w:color w:val="000000"/>
                <w:sz w:val="20"/>
              </w:rPr>
              <w:t>
Н. Рембақиева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Р. Илиева, Г. Азнибақиева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Мәһәмдинов,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А. Төлебиев,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Дәрислик + СD. 1, 2, 3, 4 бөлүм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Кучербаева, И. Темникова, Г. 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Сулейменова, Т. Тоқжанов, Ж. Махамбетова, Д. Шарипов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Цифрлиқ саватлиқ.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Ә.Рысқұлбекова Н.Беристемова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А.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Г. Тохтахунова, М.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Мәhәмдинов,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Дәрислик. 1, 2, 3, 4-қисим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Әхбаратлиқ-коммуникациялик технологияләр.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Копеева, А. Каптагаева,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Әқлий мәктәплири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Сүлейменова, Т. Тоқжанов, Д.Шарипов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Қ. Тәттимбетова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Һивуллаева, Ж. Сабитова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Ш. Баратова, Р. Муһәммәтова, Г. Тайирова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Әбилқасымова, Т. Кучер,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Әбдиманапов, А. Әбилғазиев,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Дүнияйүзи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Төлебаев, Л. Момынтаева, Л. Төлбаева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Копеева, У. Дилманова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Б. Алиев, Г. Кошкеева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Сүлейменова, Т. Тоқжанов, Д. Шәрипов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Қизлар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Оғуллар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Һевуллаева, М. Мәһәмдинов, Х. Ниязова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Йүсүпов, Р. Идилова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Әбдиманапов, С. Нуркенова, А. Әбилғазиев, Г. Ауезова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Ө. Қыдырбек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(қизлар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(оғуллар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бөлүм.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Әбилқасимова, Т. Кучер,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Е. Бақаш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Г.Садирова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Тоқбергенова, Б. Кронгарт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Т. Белоусова,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Қурманғалиева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Қизлар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Оғуллар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Әкимбаева, Е. Бақаш, С. Нуркеева, Р. Муратханова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Ж. Калиев, А. Бейсембаева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Абилкасымова, Т. Кучер, В. Корчевский, З. Жумагулова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Оқулық (ХХ ғасырдың басынан Екінші дүниежүзілік соғыс аяқталғанға дейін) Дәрислик 9(8)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М. Шәймерденова, Е. Куркеев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(қизлар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Дәрислик (оғуллар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И.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Муһәммәтова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Жумағулова,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Ш. Насохова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К.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Әбілмәжінова, К. Каймулдинова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Мақашева, К.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Мұратханова Р. Ізғұттынова Б. Әлиев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С.Мухамбетжанова,А.Тен,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Д.Рәйһанов, Р. Исрайилова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Майбалаева А.,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К. Калымова, Ж. Орынтаева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 Б. Сахариева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Усиков, А. Егорина, А. Усикова, Г. Зәбенова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8-9.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Ускембаев, З. Сактаганова, Л. Зуева, Г. Мухтарулы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8-9.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Моқашева, Қ.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Нуркеева, Б. Алиев, Р. Бердибаева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Умумий билим беридиған мәктәпниң 9-синип оқуғучилириға беғишланған дәрислик (қизлар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Keleshek -2030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Умумий билим беридиған мәктәпниң 9-синип оқуғучилириға беғишланған дәрислик (оғуллар үчүн нусха).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Н. Тулеуов,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Keleshek -2030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Р. Илиева, Д. Ивизова, Б. Розиев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Муһәммәтова, Г. Тайирова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 1, 2 –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С. Тимченко,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вә анализ башланмилири.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А.Әбилқасимова,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С. Абилмажинова, А. 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Х. Ниязова, Б. Ғожамбәрдиева, Н. Исмайилжанова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А.Һәмраев, Ш. Аюпов, Т. Нурахунов, Х. Имирова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вә анализ башланмилири.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Әбилқасымова, Т. Кучер, В. Корчевский,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Н.Кольева, Е.Шевчук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Қурманғалиева, М. Нуртаева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С. Тимченко,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Жубатова, Ж. Акимбаева, С. Нуркеева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Тәдбикарлиқ вә тижарәт асаслири. Дәрислик.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Дуйсенханов, С. Щеглов, Д. Ханин,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Мәхпиров, М. Юнусова,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 1, 2 -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Һәмраева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вә анализ башланмилири.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Әбилқасимова,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Салгараева, Л. Рсалина, А. Есенкүл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Қаймулдинова, Б. Әбдиманапов, С. Әбилмәжинова, А. 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Ковшарь, Н. Асанов, А. Соловьева, Б. Ибраимова, С. Куприй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 1, 2 -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Қаирбекова,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 Еркинбаева, Л. Назарқулова, Г. Ишанова, А. Бекишев, Д. Турсынқулова, С. Гончаров, А. Баданова, А.Қасымжанова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Мәхпиров, М. Юнусова,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Г. Дуганова, Һ. Һәмраев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вә анализ башланмилири.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Әбилқасимова, В. Корчевский, З. Жумагулова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Қаймулдинова, Б. Әбдиманапов, С. Әбилмәжинова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Аблайханова, А. Қалыбаева, А. Паримбекова, Б. Үсипбек, Е. Швецова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Дуния тарихи.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Қаирбекова,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Һоқуқ асаслири.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Л.Еркинбаева, Л. Назарқулова, Г. Ишанова, А. Бекишев, Д. Турсынқулова, С. Гончаров, А. Баданова, А. Қасымжанова.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Л. Джубатова, Н. Мыркасымова.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тарихи Дәрислик. 1, 2-қисим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А. Сандыбаева, Ф. Лебаев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өзбек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Алифбе.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Она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А.Ақпаева, Л.Лебедева, М. Минжасарова, Т.Лихобабенко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Рақамли саводхонлик.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А.Сагимбаева, М.Ермухамбетова, Е.Бидайбеков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С.Кучербаева, И.Темникова, Г.Ташенова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Дунетаниш.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Т. Мирук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Ўз-Әзини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Р.Мукажанова, Г.Ўмарова, А.Сапарбаева, С.Кедрук, Е.Клевцова, Т.Рудькова, А.Намазбаева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Дарслик+электрон қӘшимча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w:t>
            </w:r>
          </w:p>
          <w:p>
            <w:pPr>
              <w:spacing w:after="20"/>
              <w:ind w:left="20"/>
              <w:jc w:val="both"/>
            </w:pPr>
            <w:r>
              <w:rPr>
                <w:rFonts w:ascii="Times New Roman"/>
                <w:b w:val="false"/>
                <w:i w:val="false"/>
                <w:color w:val="000000"/>
                <w:sz w:val="20"/>
              </w:rPr>
              <w:t xml:space="preserve">
Дарслик. 1,2-қисм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Н.Шамадиева, З.Аташикова, М.Мусаева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Адабий Әқиш. </w:t>
            </w:r>
          </w:p>
          <w:p>
            <w:pPr>
              <w:spacing w:after="20"/>
              <w:ind w:left="20"/>
              <w:jc w:val="both"/>
            </w:pPr>
            <w:r>
              <w:rPr>
                <w:rFonts w:ascii="Times New Roman"/>
                <w:b w:val="false"/>
                <w:i w:val="false"/>
                <w:color w:val="000000"/>
                <w:sz w:val="20"/>
              </w:rPr>
              <w:t>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М.Мусаева, З. Аташикова, Н.Шамадиева.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Дарслик. 1, 2 қисм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Ж. Астамбаева,</w:t>
            </w:r>
          </w:p>
          <w:p>
            <w:pPr>
              <w:spacing w:after="20"/>
              <w:ind w:left="20"/>
              <w:jc w:val="both"/>
            </w:pPr>
            <w:r>
              <w:rPr>
                <w:rFonts w:ascii="Times New Roman"/>
                <w:b w:val="false"/>
                <w:i w:val="false"/>
                <w:color w:val="000000"/>
                <w:sz w:val="20"/>
              </w:rPr>
              <w:t>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Рақамли саводхонлик.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w:t>
            </w:r>
          </w:p>
          <w:p>
            <w:pPr>
              <w:spacing w:after="20"/>
              <w:ind w:left="20"/>
              <w:jc w:val="both"/>
            </w:pPr>
            <w:r>
              <w:rPr>
                <w:rFonts w:ascii="Times New Roman"/>
                <w:b w:val="false"/>
                <w:i w:val="false"/>
                <w:color w:val="000000"/>
                <w:sz w:val="20"/>
              </w:rPr>
              <w:t xml:space="preserve">
Г. Копеева, </w:t>
            </w:r>
          </w:p>
          <w:p>
            <w:pPr>
              <w:spacing w:after="20"/>
              <w:ind w:left="20"/>
              <w:jc w:val="both"/>
            </w:pPr>
            <w:r>
              <w:rPr>
                <w:rFonts w:ascii="Times New Roman"/>
                <w:b w:val="false"/>
                <w:i w:val="false"/>
                <w:color w:val="000000"/>
                <w:sz w:val="20"/>
              </w:rPr>
              <w:t xml:space="preserve">
А. Қаптағаева, </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ДунҰтаниш.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 Байтенова, </w:t>
            </w:r>
          </w:p>
          <w:p>
            <w:pPr>
              <w:spacing w:after="20"/>
              <w:ind w:left="20"/>
              <w:jc w:val="both"/>
            </w:pPr>
            <w:r>
              <w:rPr>
                <w:rFonts w:ascii="Times New Roman"/>
                <w:b w:val="false"/>
                <w:i w:val="false"/>
                <w:color w:val="000000"/>
                <w:sz w:val="20"/>
              </w:rPr>
              <w:t>
Ж. Қажиғалиева,</w:t>
            </w:r>
          </w:p>
          <w:p>
            <w:pPr>
              <w:spacing w:after="20"/>
              <w:ind w:left="20"/>
              <w:jc w:val="both"/>
            </w:pPr>
            <w:r>
              <w:rPr>
                <w:rFonts w:ascii="Times New Roman"/>
                <w:b w:val="false"/>
                <w:i w:val="false"/>
                <w:color w:val="000000"/>
                <w:sz w:val="20"/>
              </w:rPr>
              <w:t>
Н. Орехова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Кучербаева, </w:t>
            </w:r>
          </w:p>
          <w:p>
            <w:pPr>
              <w:spacing w:after="20"/>
              <w:ind w:left="20"/>
              <w:jc w:val="both"/>
            </w:pPr>
            <w:r>
              <w:rPr>
                <w:rFonts w:ascii="Times New Roman"/>
                <w:b w:val="false"/>
                <w:i w:val="false"/>
                <w:color w:val="000000"/>
                <w:sz w:val="20"/>
              </w:rPr>
              <w:t>
Л. Кудек,</w:t>
            </w:r>
          </w:p>
          <w:p>
            <w:pPr>
              <w:spacing w:after="20"/>
              <w:ind w:left="20"/>
              <w:jc w:val="both"/>
            </w:pPr>
            <w:r>
              <w:rPr>
                <w:rFonts w:ascii="Times New Roman"/>
                <w:b w:val="false"/>
                <w:i w:val="false"/>
                <w:color w:val="000000"/>
                <w:sz w:val="20"/>
              </w:rPr>
              <w:t>
Г. 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ме?нат.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Королькова, С. Жолдасбекова,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w:t>
            </w:r>
          </w:p>
          <w:p>
            <w:pPr>
              <w:spacing w:after="20"/>
              <w:ind w:left="20"/>
              <w:jc w:val="both"/>
            </w:pPr>
            <w:r>
              <w:rPr>
                <w:rFonts w:ascii="Times New Roman"/>
                <w:b w:val="false"/>
                <w:i w:val="false"/>
                <w:color w:val="000000"/>
                <w:sz w:val="20"/>
              </w:rPr>
              <w:t xml:space="preserve">
Б. Сулейменова, </w:t>
            </w:r>
          </w:p>
          <w:p>
            <w:pPr>
              <w:spacing w:after="20"/>
              <w:ind w:left="20"/>
              <w:jc w:val="both"/>
            </w:pPr>
            <w:r>
              <w:rPr>
                <w:rFonts w:ascii="Times New Roman"/>
                <w:b w:val="false"/>
                <w:i w:val="false"/>
                <w:color w:val="000000"/>
                <w:sz w:val="20"/>
              </w:rPr>
              <w:t>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қисм: Н. Шамадиева, З. Аташикова, М. Мусаева 2 қисм: З. Аташикова, Н. Шамадиева, М. 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уқиш.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Мусаева, З. Аташикова, Н. 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Дарслик. 1, 2, 3, 4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Рақамли саводхонлик.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Кадиркулов, А. Рискулбекова Н.Беристемова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Кучербаева, И. Темникова, Г. Ташенова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Дунетаниш.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Бадий мехнат.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А. Тулебиев, Н.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 Ж. Махамбетова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Шамадиева, З. Аташикова, М. 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уқиш.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Мусаева, З. Аташикова, Н. 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Дарслик. 1, 2, 3, 4 қисмлар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 Лебедева, М. Минжасарова,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Ахборот-коммуникацион технологиялари.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Купеева, А.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Дунетаниш.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 В.Пугач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Сулейменова,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А. Тулебиев, Е. Дашкевич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Карабутова, О.Ковригина, О.Токовенко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Досметова, Ш. Наралиева, М. Абдураупова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Турдикулов, Ш. Наралиева, Н. Корганбаева,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Абилқосимова, Т. Кучер,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У. Дилманова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 М. Ушакова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Умарбеков, Г. Хабижонова, Т. Қартаева, М. Нуғойбоева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Тулебаев, Л. Момынтаева, Л.Толбаева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Изғуттинова, А. Оралбекова, Б. Алиев, Г. Кошкеева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Қулманова, Б. Сулейменова, Т. Тоғжанов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Досметова, Ф.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Ш.Наралиева, Н. Корганбаева,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 В. Прахнау, Г. Бойко, С. Матвеева, М. Мұсабаева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О. Кыдырбек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қисм.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Картаева, М. Ногайбаева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Кукебоева, Р. Мирзабекова, Е. Қартабоева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Дәрислик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Калачева, С. Керимбаева, Г. 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Досметова, М. Абдураупова, Н. Абдалиев, М. Абдураупова, Ф.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Б. Турдикулов, Н. Корганбаева,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С.Мухамбетжанова, А. 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Туқбергенова, Б. Кронгарт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Киме.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Т. Белоусова,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Қурманғалиева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Бакина, Н. Жанакова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Кукебоева, Р. Мирзабекова, Е. Қартабоева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Е. Бақаш, С. Нуркеева, Р. Муратханова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Абилкасимова, Т. Кучер, В. Корчевский, З. Жумагулова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Досметова,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Ш.Наралиева, Н. Корганбаева, Ш.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С.Мухамбетжанова, А.Тен, Л. Демидова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Каратабанов, Г. Куанышева, Ж. Байметова, К. Джаналеева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З. Жумагулова,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Ш. Насохова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К.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Картаева, М Ногайбаева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Макашева, К. Байзакова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Досметова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Корганбаева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Шинибеков, Д. Шинибеков,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Шинибеков, Д. Шинибеков, Р. Жумабаев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К. Калымова, Ж. Орынтаева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географияси.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Усиков, А. Егорина, А.Усикова, Г. Забенова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 Б. Сахариева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 1, 2 қисм,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Ускембаев, З. Сактаганова, Л. Зуева, Ғ.Мухтарули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 1, 2 қисм,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К. Моқашева, Қ. Байзақова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Калачева, Г. Калиева, Т. Леканова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умум таълим мактабларининг 9- синф Уқувчилари учун дарслик (қизлар учун нусха).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Keleshek - 2030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умум таълим мактабларининг 9-синф Уқувчилари учун дарслик (уғил болалар учун нусха).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Н. Тулеуов,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Keleshek - 2030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Ф.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З. Ташева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ва анализ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Абилқасимова,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Асанов,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С. Абилмажинова, А.Саипов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С. Тимченко,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Корганбаева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ва анализ асослари.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Абилқасимова, Т. Кучер, В. Корчевский,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Қурманғалиева, М. Нуртаева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Жахон тарихи.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С. Тимченко,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Есетова, Г. Ищанова, С. Гончаров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Тадбиркорликва бизнес асослари. Дарслик. 1, 2- қисмлар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Дуйсенханов, С. Шчеглов, Д. Ханин,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Корганбаева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ва анализ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Абилқасимова,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Ковшарь, Н. Асанов, А. Соловьева, Б. Ибраимова, С. Куприй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Туяқбаев, Б. Кронгарт, Ш. Насохова, М. Абишев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Салгарева, Л. Рсалина, А.Есенкул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Киме.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К.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Жаһон тарихи. Дарслик. 1, 2-қисм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 1, 2-қисм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 Еркинбаева, Л. Назарқулова, Г. Ишанова, А. Бекишев, Д. Турсинқулова, С. Гончаров, А. Баданова, А. Қасимжанова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Наралиева, Н. Корганбаева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ва анализ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Абилқасимова, В. Корчевский, З. Жумағулова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Каймулдинова, Б. Абдиманапов, С. Абилмажинова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Дарслик. 1, 2 -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Аблайханова, А. Қалибаева, А. Паримбекова, Б. Усипбек, Е. Швецова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Дарслик. 1, 2-қисм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Туяқбаев, Б. Кронгарт, Ш. Насохова, М. Абишев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Салгарева, Ж. Базаева, А.Маханова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Киме. Дарслик. 1, 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Жаһон тарихи.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Қайирбекова, А. Ибраева,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Хуқуқ асослари.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Л. Еркинбаева, Л. Назарқулова, Г. Ишанова, А. Бекишев, Д. Турсинқулова, С. Гончаров, А. Баданова, А. Қасимжанова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Омарова, А. Рысбаева, Е. Лосева, А. Сапарбаева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Қозоғистон тарихи. Дарслик. 1,2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Қабилдинов, А. Сандибаева, Ф. Лебаев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Тадбиркорлик ва бизнес асослари. Дарслик. 1, 2- қисмлар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Дуйсенханов, С. Шчеглов, Д. Ханин, А. Гуляева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тәжік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Саводомузи. Китобидарсй. Қисми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Михридинова, Г. Акрамова, Ф. Алимжанова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Саводомузи. Китобидарсй. Қисми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Михридинова, Г. Акрамова, Ф. Алимжанова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Саводомузи. Китобидарсй. Қисми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Садирдинова, Р. Хамитов, М. Кариев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Китоби дарсй. Қисми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Жақыпова, Н. Орехова, Н. Лебедева, С. Уақбаева, А. Мадхалыкова, Н. Иманбаева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Жазушы-"Назарбаев зияткерлік мектептері"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Китоби дарсй. Қисми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Жақыпова, Н. Орехова, Н. Лебедева, С. Уақбаева, А. Мадхалыкова, Н. Иманбаева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Оламшиноси.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Байтенова, А. Жакеева, Е. Попова, Ш. Сауқатова, Ж. Сейтахметова, Л. Уфимцева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Табиатшиноси.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Кузнецова, Д. Сапақов, И. Васева, А. Жамиева, М. Құсайынова, М.Тасбулатова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Худшиносй.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А. Сапарбаева, С. Кедрук, Е. Клевцова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Мусика.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Садовская, М. Уразалиева, Т. Плешакова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Мехнати бадей.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Китоби дарсий синфи 2 мактаби умуми таълимй Қисми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Минжасарова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Оламшиносй. Китоби дарсй бароисинфхои 2 мактабимиенаитахсилотиумуми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Турмалиев, С. Салиш, Т. Мирук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Мехнати бадей. Китоби дарси таълимотиумимибароисинфи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Китобидарсйбароисинфи 2 дар мактабхоитахсилотиумими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Забониточикй. Китобидарсй. 1, 2 қисми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Турсунбоева, Г. Акрамова, Г. Мирюсупова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Китобихониш.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Мирзаюсупова, Г. Абдураимова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Табиатшиносй. Китоби дарсй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Болтушенко, В. Зворигина, Р. Избасарова, О. Лауто, Т. Помогайко,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Боронов, Б. Бойев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Акрамова, Ф. Алимжанова, Х. Раимназаров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Акрамова, Ф. Алимжанова, Х. Раимназаров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Анвари, А. Мирзоев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Хочаев, А. Абдувалиев, Н. Шарафиддинов Б. Рахматов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7-сынып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Эсанбоева, М. Хиқматов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Хамитов, Р. Садирдинова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Аминов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Хочаев, Ф. Зикриеев, А. Муллохонов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Маони, С. Давлатзода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Тоиров, М. Солехов, Р. Шарифов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Аминов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Забониточики.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Камолиддинов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Адабиетиточик. Дарслик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 Асозода, А. Кучаров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Электрондық оқулықтар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Жумабаева Ә., Құрман Н., Сабденова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тілі. Электрондық оқулық.</w:t>
            </w:r>
          </w:p>
          <w:p>
            <w:pPr>
              <w:spacing w:after="20"/>
              <w:ind w:left="20"/>
              <w:jc w:val="both"/>
            </w:pPr>
            <w:r>
              <w:rPr>
                <w:rFonts w:ascii="Times New Roman"/>
                <w:b w:val="false"/>
                <w:i w:val="false"/>
                <w:color w:val="000000"/>
                <w:sz w:val="20"/>
              </w:rPr>
              <w:t>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Сәдуақас Г., Бесірова 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Электрондық оқулық (CD) 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Курманалина, А. Сагидуллина, Г. Ермуханова, Г. Нургалиева, А. Тажигулова, Л. Шарабко, Ж. Мукашев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Электрондық оқулық. 1, 2-бөлім (web-платформа)</w:t>
            </w:r>
          </w:p>
          <w:p>
            <w:pPr>
              <w:spacing w:after="20"/>
              <w:ind w:left="20"/>
              <w:jc w:val="both"/>
            </w:pPr>
            <w:r>
              <w:rPr>
                <w:rFonts w:ascii="Times New Roman"/>
                <w:b w:val="false"/>
                <w:i w:val="false"/>
                <w:color w:val="000000"/>
                <w:sz w:val="20"/>
              </w:rPr>
              <w:t>
1-бөлім: https://topiq.kz</w:t>
            </w:r>
          </w:p>
          <w:p>
            <w:pPr>
              <w:spacing w:after="20"/>
              <w:ind w:left="20"/>
              <w:jc w:val="both"/>
            </w:pPr>
            <w:r>
              <w:rPr>
                <w:rFonts w:ascii="Times New Roman"/>
                <w:b w:val="false"/>
                <w:i w:val="false"/>
                <w:color w:val="000000"/>
                <w:sz w:val="20"/>
              </w:rPr>
              <w:t>
2-бөлім: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Кобдикова,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 Н. Берістемова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А.Сағымбаева, М.Ермұхамбетова, Е.Бидайбеков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Қ.Тұрғанбай, Г.Тулемисова, Ю.Панченко, Г.Нургалиева, А.Тажигулова, А.Арыстанова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Назарбекова А., Зординова П., Әубекова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Г.Үржігітова, Ж.Құсайынова, Г.Батырова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Құлманова Ш., Сулейменова Б., Тоқжанов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 С. Попкова,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Электрондық оқулық (web-платформа) 2-сынып.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Электрондық оқулық (web-платформа). 2-сынып.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М.Мыңжасарова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w:t>
            </w:r>
          </w:p>
          <w:p>
            <w:pPr>
              <w:spacing w:after="20"/>
              <w:ind w:left="20"/>
              <w:jc w:val="both"/>
            </w:pPr>
            <w:r>
              <w:rPr>
                <w:rFonts w:ascii="Times New Roman"/>
                <w:b w:val="false"/>
                <w:i w:val="false"/>
                <w:color w:val="000000"/>
                <w:sz w:val="20"/>
              </w:rPr>
              <w:t>
Г. Уайсова,</w:t>
            </w:r>
          </w:p>
          <w:p>
            <w:pPr>
              <w:spacing w:after="20"/>
              <w:ind w:left="20"/>
              <w:jc w:val="both"/>
            </w:pPr>
            <w:r>
              <w:rPr>
                <w:rFonts w:ascii="Times New Roman"/>
                <w:b w:val="false"/>
                <w:i w:val="false"/>
                <w:color w:val="000000"/>
                <w:sz w:val="20"/>
              </w:rPr>
              <w:t>
Г. Сәдуақас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Қабатай, </w:t>
            </w:r>
          </w:p>
          <w:p>
            <w:pPr>
              <w:spacing w:after="20"/>
              <w:ind w:left="20"/>
              <w:jc w:val="both"/>
            </w:pPr>
            <w:r>
              <w:rPr>
                <w:rFonts w:ascii="Times New Roman"/>
                <w:b w:val="false"/>
                <w:i w:val="false"/>
                <w:color w:val="000000"/>
                <w:sz w:val="20"/>
              </w:rPr>
              <w:t>
В. Қалиева,</w:t>
            </w:r>
          </w:p>
          <w:p>
            <w:pPr>
              <w:spacing w:after="20"/>
              <w:ind w:left="20"/>
              <w:jc w:val="both"/>
            </w:pPr>
            <w:r>
              <w:rPr>
                <w:rFonts w:ascii="Times New Roman"/>
                <w:b w:val="false"/>
                <w:i w:val="false"/>
                <w:color w:val="000000"/>
                <w:sz w:val="20"/>
              </w:rPr>
              <w:t xml:space="preserve">
Ү. Зейнетоллина.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Рысқұлбекова, З. Мүфтибекова, К. Сейсенбаева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Ж. Астамбаева,</w:t>
            </w:r>
          </w:p>
          <w:p>
            <w:pPr>
              <w:spacing w:after="20"/>
              <w:ind w:left="20"/>
              <w:jc w:val="both"/>
            </w:pPr>
            <w:r>
              <w:rPr>
                <w:rFonts w:ascii="Times New Roman"/>
                <w:b w:val="false"/>
                <w:i w:val="false"/>
                <w:color w:val="000000"/>
                <w:sz w:val="20"/>
              </w:rPr>
              <w:t xml:space="preserve">
Н. Мергенбаева.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w:t>
            </w:r>
          </w:p>
          <w:p>
            <w:pPr>
              <w:spacing w:after="20"/>
              <w:ind w:left="20"/>
              <w:jc w:val="both"/>
            </w:pPr>
            <w:r>
              <w:rPr>
                <w:rFonts w:ascii="Times New Roman"/>
                <w:b w:val="false"/>
                <w:i w:val="false"/>
                <w:color w:val="000000"/>
                <w:sz w:val="20"/>
              </w:rPr>
              <w:t>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Кобдикова, </w:t>
            </w:r>
          </w:p>
          <w:p>
            <w:pPr>
              <w:spacing w:after="20"/>
              <w:ind w:left="20"/>
              <w:jc w:val="both"/>
            </w:pPr>
            <w:r>
              <w:rPr>
                <w:rFonts w:ascii="Times New Roman"/>
                <w:b w:val="false"/>
                <w:i w:val="false"/>
                <w:color w:val="000000"/>
                <w:sz w:val="20"/>
              </w:rPr>
              <w:t xml:space="preserve">
Г. Көпеева, </w:t>
            </w:r>
          </w:p>
          <w:p>
            <w:pPr>
              <w:spacing w:after="20"/>
              <w:ind w:left="20"/>
              <w:jc w:val="both"/>
            </w:pPr>
            <w:r>
              <w:rPr>
                <w:rFonts w:ascii="Times New Roman"/>
                <w:b w:val="false"/>
                <w:i w:val="false"/>
                <w:color w:val="000000"/>
                <w:sz w:val="20"/>
              </w:rPr>
              <w:t>
Ә. Қаптағаева,</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p>
            <w:pPr>
              <w:spacing w:after="20"/>
              <w:ind w:left="20"/>
              <w:jc w:val="both"/>
            </w:pPr>
            <w:r>
              <w:rPr>
                <w:rFonts w:ascii="Times New Roman"/>
                <w:b w:val="false"/>
                <w:i w:val="false"/>
                <w:color w:val="000000"/>
                <w:sz w:val="20"/>
              </w:rPr>
              <w:t>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 Исабаева, </w:t>
            </w:r>
          </w:p>
          <w:p>
            <w:pPr>
              <w:spacing w:after="20"/>
              <w:ind w:left="20"/>
              <w:jc w:val="both"/>
            </w:pPr>
            <w:r>
              <w:rPr>
                <w:rFonts w:ascii="Times New Roman"/>
                <w:b w:val="false"/>
                <w:i w:val="false"/>
                <w:color w:val="000000"/>
                <w:sz w:val="20"/>
              </w:rPr>
              <w:t xml:space="preserve">
А. Назарбекова, </w:t>
            </w:r>
          </w:p>
          <w:p>
            <w:pPr>
              <w:spacing w:after="20"/>
              <w:ind w:left="20"/>
              <w:jc w:val="both"/>
            </w:pPr>
            <w:r>
              <w:rPr>
                <w:rFonts w:ascii="Times New Roman"/>
                <w:b w:val="false"/>
                <w:i w:val="false"/>
                <w:color w:val="000000"/>
                <w:sz w:val="20"/>
              </w:rPr>
              <w:t xml:space="preserve">
П. Зординова, </w:t>
            </w:r>
          </w:p>
          <w:p>
            <w:pPr>
              <w:spacing w:after="20"/>
              <w:ind w:left="20"/>
              <w:jc w:val="both"/>
            </w:pPr>
            <w:r>
              <w:rPr>
                <w:rFonts w:ascii="Times New Roman"/>
                <w:b w:val="false"/>
                <w:i w:val="false"/>
                <w:color w:val="000000"/>
                <w:sz w:val="20"/>
              </w:rPr>
              <w:t xml:space="preserve">
М. Әубекова.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w:t>
            </w:r>
          </w:p>
          <w:p>
            <w:pPr>
              <w:spacing w:after="20"/>
              <w:ind w:left="20"/>
              <w:jc w:val="both"/>
            </w:pPr>
            <w:r>
              <w:rPr>
                <w:rFonts w:ascii="Times New Roman"/>
                <w:b w:val="false"/>
                <w:i w:val="false"/>
                <w:color w:val="000000"/>
                <w:sz w:val="20"/>
              </w:rPr>
              <w:t>
Электрондық оқулық http://www.notedu.kz/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Давлетова, Ю. Маскаленко, Ю. Панченко, Г. Малыбаева, А. Берикканова,</w:t>
            </w:r>
          </w:p>
          <w:p>
            <w:pPr>
              <w:spacing w:after="20"/>
              <w:ind w:left="20"/>
              <w:jc w:val="both"/>
            </w:pPr>
            <w:r>
              <w:rPr>
                <w:rFonts w:ascii="Times New Roman"/>
                <w:b w:val="false"/>
                <w:i w:val="false"/>
                <w:color w:val="000000"/>
                <w:sz w:val="20"/>
              </w:rPr>
              <w:t xml:space="preserve">
Г. Нургалиева, </w:t>
            </w:r>
          </w:p>
          <w:p>
            <w:pPr>
              <w:spacing w:after="20"/>
              <w:ind w:left="20"/>
              <w:jc w:val="both"/>
            </w:pPr>
            <w:r>
              <w:rPr>
                <w:rFonts w:ascii="Times New Roman"/>
                <w:b w:val="false"/>
                <w:i w:val="false"/>
                <w:color w:val="000000"/>
                <w:sz w:val="20"/>
              </w:rPr>
              <w:t xml:space="preserve">
А. Тажигулова, </w:t>
            </w:r>
          </w:p>
          <w:p>
            <w:pPr>
              <w:spacing w:after="20"/>
              <w:ind w:left="20"/>
              <w:jc w:val="both"/>
            </w:pPr>
            <w:r>
              <w:rPr>
                <w:rFonts w:ascii="Times New Roman"/>
                <w:b w:val="false"/>
                <w:i w:val="false"/>
                <w:color w:val="000000"/>
                <w:sz w:val="20"/>
              </w:rPr>
              <w:t xml:space="preserve">
А. Арыстанова.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Сүйіндікова, </w:t>
            </w:r>
          </w:p>
          <w:p>
            <w:pPr>
              <w:spacing w:after="20"/>
              <w:ind w:left="20"/>
              <w:jc w:val="both"/>
            </w:pPr>
            <w:r>
              <w:rPr>
                <w:rFonts w:ascii="Times New Roman"/>
                <w:b w:val="false"/>
                <w:i w:val="false"/>
                <w:color w:val="000000"/>
                <w:sz w:val="20"/>
              </w:rPr>
              <w:t>
В. Зворыгина,</w:t>
            </w:r>
          </w:p>
          <w:p>
            <w:pPr>
              <w:spacing w:after="20"/>
              <w:ind w:left="20"/>
              <w:jc w:val="both"/>
            </w:pPr>
            <w:r>
              <w:rPr>
                <w:rFonts w:ascii="Times New Roman"/>
                <w:b w:val="false"/>
                <w:i w:val="false"/>
                <w:color w:val="000000"/>
                <w:sz w:val="20"/>
              </w:rPr>
              <w:t>
Н. Болтушенко,</w:t>
            </w:r>
          </w:p>
          <w:p>
            <w:pPr>
              <w:spacing w:after="20"/>
              <w:ind w:left="20"/>
              <w:jc w:val="both"/>
            </w:pPr>
            <w:r>
              <w:rPr>
                <w:rFonts w:ascii="Times New Roman"/>
                <w:b w:val="false"/>
                <w:i w:val="false"/>
                <w:color w:val="000000"/>
                <w:sz w:val="20"/>
              </w:rPr>
              <w:t>
Т. Помогайко,</w:t>
            </w:r>
          </w:p>
          <w:p>
            <w:pPr>
              <w:spacing w:after="20"/>
              <w:ind w:left="20"/>
              <w:jc w:val="both"/>
            </w:pPr>
            <w:r>
              <w:rPr>
                <w:rFonts w:ascii="Times New Roman"/>
                <w:b w:val="false"/>
                <w:i w:val="false"/>
                <w:color w:val="000000"/>
                <w:sz w:val="20"/>
              </w:rPr>
              <w:t>
О. Лауто,</w:t>
            </w:r>
          </w:p>
          <w:p>
            <w:pPr>
              <w:spacing w:after="20"/>
              <w:ind w:left="20"/>
              <w:jc w:val="both"/>
            </w:pPr>
            <w:r>
              <w:rPr>
                <w:rFonts w:ascii="Times New Roman"/>
                <w:b w:val="false"/>
                <w:i w:val="false"/>
                <w:color w:val="000000"/>
                <w:sz w:val="20"/>
              </w:rPr>
              <w:t xml:space="preserve">
Т. Яндулова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Көшербаева С., Көдек Л., </w:t>
            </w:r>
          </w:p>
          <w:p>
            <w:pPr>
              <w:spacing w:after="20"/>
              <w:ind w:left="20"/>
              <w:jc w:val="both"/>
            </w:pPr>
            <w:r>
              <w:rPr>
                <w:rFonts w:ascii="Times New Roman"/>
                <w:b w:val="false"/>
                <w:i w:val="false"/>
                <w:color w:val="000000"/>
                <w:sz w:val="20"/>
              </w:rPr>
              <w:t>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М. Дюжикова,</w:t>
            </w:r>
          </w:p>
          <w:p>
            <w:pPr>
              <w:spacing w:after="20"/>
              <w:ind w:left="20"/>
              <w:jc w:val="both"/>
            </w:pPr>
            <w:r>
              <w:rPr>
                <w:rFonts w:ascii="Times New Roman"/>
                <w:b w:val="false"/>
                <w:i w:val="false"/>
                <w:color w:val="000000"/>
                <w:sz w:val="20"/>
              </w:rPr>
              <w:t>
В. Золотарeва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Тұрмашева, </w:t>
            </w:r>
          </w:p>
          <w:p>
            <w:pPr>
              <w:spacing w:after="20"/>
              <w:ind w:left="20"/>
              <w:jc w:val="both"/>
            </w:pPr>
            <w:r>
              <w:rPr>
                <w:rFonts w:ascii="Times New Roman"/>
                <w:b w:val="false"/>
                <w:i w:val="false"/>
                <w:color w:val="000000"/>
                <w:sz w:val="20"/>
              </w:rPr>
              <w:t xml:space="preserve">
С. Салиш, </w:t>
            </w:r>
          </w:p>
          <w:p>
            <w:pPr>
              <w:spacing w:after="20"/>
              <w:ind w:left="20"/>
              <w:jc w:val="both"/>
            </w:pPr>
            <w:r>
              <w:rPr>
                <w:rFonts w:ascii="Times New Roman"/>
                <w:b w:val="false"/>
                <w:i w:val="false"/>
                <w:color w:val="000000"/>
                <w:sz w:val="20"/>
              </w:rPr>
              <w:t xml:space="preserve">
А. Раева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Королькова, С. Жолдасбекова,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Раупова, </w:t>
            </w:r>
          </w:p>
          <w:p>
            <w:pPr>
              <w:spacing w:after="20"/>
              <w:ind w:left="20"/>
              <w:jc w:val="both"/>
            </w:pPr>
            <w:r>
              <w:rPr>
                <w:rFonts w:ascii="Times New Roman"/>
                <w:b w:val="false"/>
                <w:i w:val="false"/>
                <w:color w:val="000000"/>
                <w:sz w:val="20"/>
              </w:rPr>
              <w:t xml:space="preserve">
Ә. Төлебиев, </w:t>
            </w:r>
          </w:p>
          <w:p>
            <w:pPr>
              <w:spacing w:after="20"/>
              <w:ind w:left="20"/>
              <w:jc w:val="both"/>
            </w:pPr>
            <w:r>
              <w:rPr>
                <w:rFonts w:ascii="Times New Roman"/>
                <w:b w:val="false"/>
                <w:i w:val="false"/>
                <w:color w:val="000000"/>
                <w:sz w:val="20"/>
              </w:rPr>
              <w:t xml:space="preserve">
Г. Жаримбетова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w:t>
            </w:r>
          </w:p>
          <w:p>
            <w:pPr>
              <w:spacing w:after="20"/>
              <w:ind w:left="20"/>
              <w:jc w:val="both"/>
            </w:pPr>
            <w:r>
              <w:rPr>
                <w:rFonts w:ascii="Times New Roman"/>
                <w:b w:val="false"/>
                <w:i w:val="false"/>
                <w:color w:val="000000"/>
                <w:sz w:val="20"/>
              </w:rPr>
              <w:t>
С. Попкова,</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Электрондық оқулық </w:t>
            </w:r>
          </w:p>
          <w:p>
            <w:pPr>
              <w:spacing w:after="20"/>
              <w:ind w:left="20"/>
              <w:jc w:val="both"/>
            </w:pPr>
            <w:r>
              <w:rPr>
                <w:rFonts w:ascii="Times New Roman"/>
                <w:b w:val="false"/>
                <w:i w:val="false"/>
                <w:color w:val="000000"/>
                <w:sz w:val="20"/>
              </w:rPr>
              <w:t>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Кұлманова,</w:t>
            </w:r>
          </w:p>
          <w:p>
            <w:pPr>
              <w:spacing w:after="20"/>
              <w:ind w:left="20"/>
              <w:jc w:val="both"/>
            </w:pPr>
            <w:r>
              <w:rPr>
                <w:rFonts w:ascii="Times New Roman"/>
                <w:b w:val="false"/>
                <w:i w:val="false"/>
                <w:color w:val="000000"/>
                <w:sz w:val="20"/>
              </w:rPr>
              <w:t xml:space="preserve">
Б. Сулейменова, Т.Токжанов.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Электрондық оқулық 3-сынып.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 Султанова А. Карпыкова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Электрондық оқулық. 1, 2-бөлім (web-платформа)</w:t>
            </w:r>
          </w:p>
          <w:p>
            <w:pPr>
              <w:spacing w:after="20"/>
              <w:ind w:left="20"/>
              <w:jc w:val="both"/>
            </w:pPr>
            <w:r>
              <w:rPr>
                <w:rFonts w:ascii="Times New Roman"/>
                <w:b w:val="false"/>
                <w:i w:val="false"/>
                <w:color w:val="000000"/>
                <w:sz w:val="20"/>
              </w:rPr>
              <w:t>
1-бөлім: https://topiq.kz</w:t>
            </w:r>
          </w:p>
          <w:p>
            <w:pPr>
              <w:spacing w:after="20"/>
              <w:ind w:left="20"/>
              <w:jc w:val="both"/>
            </w:pPr>
            <w:r>
              <w:rPr>
                <w:rFonts w:ascii="Times New Roman"/>
                <w:b w:val="false"/>
                <w:i w:val="false"/>
                <w:color w:val="000000"/>
                <w:sz w:val="20"/>
              </w:rPr>
              <w:t>
2-бөлім: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А.Рысқұлбекова, Н.Берістемова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Назарбекова А., Зординова П., Әубекова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Мультимедиалық электрондық оқулық (CD) 3-сынып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Р. Изгуттынова Ж. Кажыгалиева Л. Джубатова А. Сейтақов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 ҰҒПББСО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Кобдикова, </w:t>
            </w:r>
          </w:p>
          <w:p>
            <w:pPr>
              <w:spacing w:after="20"/>
              <w:ind w:left="20"/>
              <w:jc w:val="both"/>
            </w:pPr>
            <w:r>
              <w:rPr>
                <w:rFonts w:ascii="Times New Roman"/>
                <w:b w:val="false"/>
                <w:i w:val="false"/>
                <w:color w:val="000000"/>
                <w:sz w:val="20"/>
              </w:rPr>
              <w:t xml:space="preserve">
Г. Көпеева, </w:t>
            </w:r>
          </w:p>
          <w:p>
            <w:pPr>
              <w:spacing w:after="20"/>
              <w:ind w:left="20"/>
              <w:jc w:val="both"/>
            </w:pPr>
            <w:r>
              <w:rPr>
                <w:rFonts w:ascii="Times New Roman"/>
                <w:b w:val="false"/>
                <w:i w:val="false"/>
                <w:color w:val="000000"/>
                <w:sz w:val="20"/>
              </w:rPr>
              <w:t>
Ә. Қаптағаева,</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Электрондық оқулық (web-платформа) 4-сынып.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А.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Электрондық оқулық (web-платформа) 4-сынып.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Султанова А., Беспалова Р., Гунько Н., Карлова О., Бектурганова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Электрондық оқулық (web-платформа). 4-сынып.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 Төлебиев Ә., Дашкевич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p>
            <w:pPr>
              <w:spacing w:after="20"/>
              <w:ind w:left="20"/>
              <w:jc w:val="both"/>
            </w:pPr>
            <w:r>
              <w:rPr>
                <w:rFonts w:ascii="Times New Roman"/>
                <w:b w:val="false"/>
                <w:i w:val="false"/>
                <w:color w:val="000000"/>
                <w:sz w:val="20"/>
              </w:rPr>
              <w:t>
Электрондық оқулық (CD).</w:t>
            </w:r>
          </w:p>
          <w:p>
            <w:pPr>
              <w:spacing w:after="20"/>
              <w:ind w:left="20"/>
              <w:jc w:val="both"/>
            </w:pPr>
            <w:r>
              <w:rPr>
                <w:rFonts w:ascii="Times New Roman"/>
                <w:b w:val="false"/>
                <w:i w:val="false"/>
                <w:color w:val="000000"/>
                <w:sz w:val="20"/>
              </w:rPr>
              <w:t>
5-сынып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Шәкілікова, С. Берикканова, А. Берикканова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5-сынып.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Г.Нұрмұханбетова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w:t>
            </w:r>
          </w:p>
          <w:p>
            <w:pPr>
              <w:spacing w:after="20"/>
              <w:ind w:left="20"/>
              <w:jc w:val="both"/>
            </w:pPr>
            <w:r>
              <w:rPr>
                <w:rFonts w:ascii="Times New Roman"/>
                <w:b w:val="false"/>
                <w:i w:val="false"/>
                <w:color w:val="000000"/>
                <w:sz w:val="20"/>
              </w:rPr>
              <w:t xml:space="preserve">
М. Жолшаева, </w:t>
            </w:r>
          </w:p>
          <w:p>
            <w:pPr>
              <w:spacing w:after="20"/>
              <w:ind w:left="20"/>
              <w:jc w:val="both"/>
            </w:pPr>
            <w:r>
              <w:rPr>
                <w:rFonts w:ascii="Times New Roman"/>
                <w:b w:val="false"/>
                <w:i w:val="false"/>
                <w:color w:val="000000"/>
                <w:sz w:val="20"/>
              </w:rPr>
              <w:t>
Т.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p>
            <w:pPr>
              <w:spacing w:after="20"/>
              <w:ind w:left="20"/>
              <w:jc w:val="both"/>
            </w:pPr>
            <w:r>
              <w:rPr>
                <w:rFonts w:ascii="Times New Roman"/>
                <w:b w:val="false"/>
                <w:i w:val="false"/>
                <w:color w:val="000000"/>
                <w:sz w:val="20"/>
              </w:rPr>
              <w:t xml:space="preserve">
Г. Отарбаева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http://e-booksgkn.kz/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Кайдасов,</w:t>
            </w:r>
          </w:p>
          <w:p>
            <w:pPr>
              <w:spacing w:after="20"/>
              <w:ind w:left="20"/>
              <w:jc w:val="both"/>
            </w:pPr>
            <w:r>
              <w:rPr>
                <w:rFonts w:ascii="Times New Roman"/>
                <w:b w:val="false"/>
                <w:i w:val="false"/>
                <w:color w:val="000000"/>
                <w:sz w:val="20"/>
              </w:rPr>
              <w:t>
Р. Деменова,</w:t>
            </w:r>
          </w:p>
          <w:p>
            <w:pPr>
              <w:spacing w:after="20"/>
              <w:ind w:left="20"/>
              <w:jc w:val="both"/>
            </w:pPr>
            <w:r>
              <w:rPr>
                <w:rFonts w:ascii="Times New Roman"/>
                <w:b w:val="false"/>
                <w:i w:val="false"/>
                <w:color w:val="000000"/>
                <w:sz w:val="20"/>
              </w:rPr>
              <w:t xml:space="preserve">
С. Берикканова, </w:t>
            </w:r>
          </w:p>
          <w:p>
            <w:pPr>
              <w:spacing w:after="20"/>
              <w:ind w:left="20"/>
              <w:jc w:val="both"/>
            </w:pPr>
            <w:r>
              <w:rPr>
                <w:rFonts w:ascii="Times New Roman"/>
                <w:b w:val="false"/>
                <w:i w:val="false"/>
                <w:color w:val="000000"/>
                <w:sz w:val="20"/>
              </w:rPr>
              <w:t>
А. Рамазанова,</w:t>
            </w:r>
          </w:p>
          <w:p>
            <w:pPr>
              <w:spacing w:after="20"/>
              <w:ind w:left="20"/>
              <w:jc w:val="both"/>
            </w:pPr>
            <w:r>
              <w:rPr>
                <w:rFonts w:ascii="Times New Roman"/>
                <w:b w:val="false"/>
                <w:i w:val="false"/>
                <w:color w:val="000000"/>
                <w:sz w:val="20"/>
              </w:rPr>
              <w:t>
Г. Нургалиева,</w:t>
            </w:r>
          </w:p>
          <w:p>
            <w:pPr>
              <w:spacing w:after="20"/>
              <w:ind w:left="20"/>
              <w:jc w:val="both"/>
            </w:pPr>
            <w:r>
              <w:rPr>
                <w:rFonts w:ascii="Times New Roman"/>
                <w:b w:val="false"/>
                <w:i w:val="false"/>
                <w:color w:val="000000"/>
                <w:sz w:val="20"/>
              </w:rPr>
              <w:t>
А.Тажигулова.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Нұртаева,</w:t>
            </w:r>
          </w:p>
          <w:p>
            <w:pPr>
              <w:spacing w:after="20"/>
              <w:ind w:left="20"/>
              <w:jc w:val="both"/>
            </w:pPr>
            <w:r>
              <w:rPr>
                <w:rFonts w:ascii="Times New Roman"/>
                <w:b w:val="false"/>
                <w:i w:val="false"/>
                <w:color w:val="000000"/>
                <w:sz w:val="20"/>
              </w:rPr>
              <w:t xml:space="preserve">
Е. Очкур, </w:t>
            </w:r>
          </w:p>
          <w:p>
            <w:pPr>
              <w:spacing w:after="20"/>
              <w:ind w:left="20"/>
              <w:jc w:val="both"/>
            </w:pPr>
            <w:r>
              <w:rPr>
                <w:rFonts w:ascii="Times New Roman"/>
                <w:b w:val="false"/>
                <w:i w:val="false"/>
                <w:color w:val="000000"/>
                <w:sz w:val="20"/>
              </w:rPr>
              <w:t xml:space="preserve">
Т. Белоусова, </w:t>
            </w:r>
          </w:p>
          <w:p>
            <w:pPr>
              <w:spacing w:after="20"/>
              <w:ind w:left="20"/>
              <w:jc w:val="both"/>
            </w:pPr>
            <w:r>
              <w:rPr>
                <w:rFonts w:ascii="Times New Roman"/>
                <w:b w:val="false"/>
                <w:i w:val="false"/>
                <w:color w:val="000000"/>
                <w:sz w:val="20"/>
              </w:rPr>
              <w:t xml:space="preserve">
Н. Паимцева, </w:t>
            </w:r>
          </w:p>
          <w:p>
            <w:pPr>
              <w:spacing w:after="20"/>
              <w:ind w:left="20"/>
              <w:jc w:val="both"/>
            </w:pPr>
            <w:r>
              <w:rPr>
                <w:rFonts w:ascii="Times New Roman"/>
                <w:b w:val="false"/>
                <w:i w:val="false"/>
                <w:color w:val="000000"/>
                <w:sz w:val="20"/>
              </w:rPr>
              <w:t>
В. Ударцева.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p>
            <w:pPr>
              <w:spacing w:after="20"/>
              <w:ind w:left="20"/>
              <w:jc w:val="both"/>
            </w:pPr>
            <w:r>
              <w:rPr>
                <w:rFonts w:ascii="Times New Roman"/>
                <w:b w:val="false"/>
                <w:i w:val="false"/>
                <w:color w:val="000000"/>
                <w:sz w:val="20"/>
              </w:rPr>
              <w:t>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w:t>
            </w:r>
          </w:p>
          <w:p>
            <w:pPr>
              <w:spacing w:after="20"/>
              <w:ind w:left="20"/>
              <w:jc w:val="both"/>
            </w:pPr>
            <w:r>
              <w:rPr>
                <w:rFonts w:ascii="Times New Roman"/>
                <w:b w:val="false"/>
                <w:i w:val="false"/>
                <w:color w:val="000000"/>
                <w:sz w:val="20"/>
              </w:rPr>
              <w:t>
М.Ушакова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Электрондық оқулық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Алимсаева, </w:t>
            </w:r>
          </w:p>
          <w:p>
            <w:pPr>
              <w:spacing w:after="20"/>
              <w:ind w:left="20"/>
              <w:jc w:val="both"/>
            </w:pPr>
            <w:r>
              <w:rPr>
                <w:rFonts w:ascii="Times New Roman"/>
                <w:b w:val="false"/>
                <w:i w:val="false"/>
                <w:color w:val="000000"/>
                <w:sz w:val="20"/>
              </w:rPr>
              <w:t xml:space="preserve">
И. Развенкова, </w:t>
            </w:r>
          </w:p>
          <w:p>
            <w:pPr>
              <w:spacing w:after="20"/>
              <w:ind w:left="20"/>
              <w:jc w:val="both"/>
            </w:pPr>
            <w:r>
              <w:rPr>
                <w:rFonts w:ascii="Times New Roman"/>
                <w:b w:val="false"/>
                <w:i w:val="false"/>
                <w:color w:val="000000"/>
                <w:sz w:val="20"/>
              </w:rPr>
              <w:t>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нұсқа). Электрондық оқулық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Чукалин, </w:t>
            </w:r>
          </w:p>
          <w:p>
            <w:pPr>
              <w:spacing w:after="20"/>
              <w:ind w:left="20"/>
              <w:jc w:val="both"/>
            </w:pPr>
            <w:r>
              <w:rPr>
                <w:rFonts w:ascii="Times New Roman"/>
                <w:b w:val="false"/>
                <w:i w:val="false"/>
                <w:color w:val="000000"/>
                <w:sz w:val="20"/>
              </w:rPr>
              <w:t xml:space="preserve">
И. Развенкова, </w:t>
            </w:r>
          </w:p>
          <w:p>
            <w:pPr>
              <w:spacing w:after="20"/>
              <w:ind w:left="20"/>
              <w:jc w:val="both"/>
            </w:pPr>
            <w:r>
              <w:rPr>
                <w:rFonts w:ascii="Times New Roman"/>
                <w:b w:val="false"/>
                <w:i w:val="false"/>
                <w:color w:val="000000"/>
                <w:sz w:val="20"/>
              </w:rPr>
              <w:t>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(CD). 6-сынып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Электрондық оқулық (CD). 6-сынып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Асанбекова, Н. Милованова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6-сынып.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Ж.Сүйіндікова, Л. Верховцева, О. Костюченко, В. Прахнау, О. Касымов.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(CD). 7-сынып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Ашенова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оқулық (CD). 7-сынып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Баймұқанов, С. Берикканова, Е. Берикканов, Р. Берикканов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Жалпы білім беретін мектептің 7-сынып оқушыларына арналған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Е. Подкопов, Ж. Ергалиев, А. Казаков,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 Г.Нұрмұханбетова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w:t>
            </w:r>
          </w:p>
          <w:p>
            <w:pPr>
              <w:spacing w:after="20"/>
              <w:ind w:left="20"/>
              <w:jc w:val="both"/>
            </w:pPr>
            <w:r>
              <w:rPr>
                <w:rFonts w:ascii="Times New Roman"/>
                <w:b w:val="false"/>
                <w:i w:val="false"/>
                <w:color w:val="000000"/>
                <w:sz w:val="20"/>
              </w:rPr>
              <w:t>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Мультимедиалық электрондық оқулық (CD). 7-сынып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Р. Изгуттынова, Ж. Кажыгалиева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 ҰҒПББСО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Әбілқасымова, </w:t>
            </w:r>
          </w:p>
          <w:p>
            <w:pPr>
              <w:spacing w:after="20"/>
              <w:ind w:left="20"/>
              <w:jc w:val="both"/>
            </w:pPr>
            <w:r>
              <w:rPr>
                <w:rFonts w:ascii="Times New Roman"/>
                <w:b w:val="false"/>
                <w:i w:val="false"/>
                <w:color w:val="000000"/>
                <w:sz w:val="20"/>
              </w:rPr>
              <w:t>
Т. Кучер,</w:t>
            </w:r>
          </w:p>
          <w:p>
            <w:pPr>
              <w:spacing w:after="20"/>
              <w:ind w:left="20"/>
              <w:jc w:val="both"/>
            </w:pPr>
            <w:r>
              <w:rPr>
                <w:rFonts w:ascii="Times New Roman"/>
                <w:b w:val="false"/>
                <w:i w:val="false"/>
                <w:color w:val="000000"/>
                <w:sz w:val="20"/>
              </w:rPr>
              <w:t xml:space="preserve">
В. Корчевский, </w:t>
            </w:r>
          </w:p>
          <w:p>
            <w:pPr>
              <w:spacing w:after="20"/>
              <w:ind w:left="20"/>
              <w:jc w:val="both"/>
            </w:pPr>
            <w:r>
              <w:rPr>
                <w:rFonts w:ascii="Times New Roman"/>
                <w:b w:val="false"/>
                <w:i w:val="false"/>
                <w:color w:val="000000"/>
                <w:sz w:val="20"/>
              </w:rPr>
              <w:t>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http://e-booksgkn.kz/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Кайдасов,</w:t>
            </w:r>
          </w:p>
          <w:p>
            <w:pPr>
              <w:spacing w:after="20"/>
              <w:ind w:left="20"/>
              <w:jc w:val="both"/>
            </w:pPr>
            <w:r>
              <w:rPr>
                <w:rFonts w:ascii="Times New Roman"/>
                <w:b w:val="false"/>
                <w:i w:val="false"/>
                <w:color w:val="000000"/>
                <w:sz w:val="20"/>
              </w:rPr>
              <w:t xml:space="preserve">
С. Айтпаева, </w:t>
            </w:r>
          </w:p>
          <w:p>
            <w:pPr>
              <w:spacing w:after="20"/>
              <w:ind w:left="20"/>
              <w:jc w:val="both"/>
            </w:pPr>
            <w:r>
              <w:rPr>
                <w:rFonts w:ascii="Times New Roman"/>
                <w:b w:val="false"/>
                <w:i w:val="false"/>
                <w:color w:val="000000"/>
                <w:sz w:val="20"/>
              </w:rPr>
              <w:t xml:space="preserve">
С. Берикканова, </w:t>
            </w:r>
          </w:p>
          <w:p>
            <w:pPr>
              <w:spacing w:after="20"/>
              <w:ind w:left="20"/>
              <w:jc w:val="both"/>
            </w:pPr>
            <w:r>
              <w:rPr>
                <w:rFonts w:ascii="Times New Roman"/>
                <w:b w:val="false"/>
                <w:i w:val="false"/>
                <w:color w:val="000000"/>
                <w:sz w:val="20"/>
              </w:rPr>
              <w:t xml:space="preserve">
А. Рамазанова, </w:t>
            </w:r>
          </w:p>
          <w:p>
            <w:pPr>
              <w:spacing w:after="20"/>
              <w:ind w:left="20"/>
              <w:jc w:val="both"/>
            </w:pPr>
            <w:r>
              <w:rPr>
                <w:rFonts w:ascii="Times New Roman"/>
                <w:b w:val="false"/>
                <w:i w:val="false"/>
                <w:color w:val="000000"/>
                <w:sz w:val="20"/>
              </w:rPr>
              <w:t>
Г. Нургалиева,</w:t>
            </w:r>
          </w:p>
          <w:p>
            <w:pPr>
              <w:spacing w:after="20"/>
              <w:ind w:left="20"/>
              <w:jc w:val="both"/>
            </w:pPr>
            <w:r>
              <w:rPr>
                <w:rFonts w:ascii="Times New Roman"/>
                <w:b w:val="false"/>
                <w:i w:val="false"/>
                <w:color w:val="000000"/>
                <w:sz w:val="20"/>
              </w:rPr>
              <w:t>
А. Тажигулова.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w:t>
            </w:r>
          </w:p>
          <w:p>
            <w:pPr>
              <w:spacing w:after="20"/>
              <w:ind w:left="20"/>
              <w:jc w:val="both"/>
            </w:pPr>
            <w:r>
              <w:rPr>
                <w:rFonts w:ascii="Times New Roman"/>
                <w:b w:val="false"/>
                <w:i w:val="false"/>
                <w:color w:val="000000"/>
                <w:sz w:val="20"/>
              </w:rPr>
              <w:t>
А. Маханова,</w:t>
            </w:r>
          </w:p>
          <w:p>
            <w:pPr>
              <w:spacing w:after="20"/>
              <w:ind w:left="20"/>
              <w:jc w:val="both"/>
            </w:pPr>
            <w:r>
              <w:rPr>
                <w:rFonts w:ascii="Times New Roman"/>
                <w:b w:val="false"/>
                <w:i w:val="false"/>
                <w:color w:val="000000"/>
                <w:sz w:val="20"/>
              </w:rPr>
              <w:t>
Л. Рсалина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 Толыбекова, </w:t>
            </w:r>
          </w:p>
          <w:p>
            <w:pPr>
              <w:spacing w:after="20"/>
              <w:ind w:left="20"/>
              <w:jc w:val="both"/>
            </w:pPr>
            <w:r>
              <w:rPr>
                <w:rFonts w:ascii="Times New Roman"/>
                <w:b w:val="false"/>
                <w:i w:val="false"/>
                <w:color w:val="000000"/>
                <w:sz w:val="20"/>
              </w:rPr>
              <w:t xml:space="preserve">
Г. Головина, </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Ж. Байметова, Ж.Теңкебаева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Қартбаева, К. Балапанова, Қ. Тұмарбаева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Физика. </w:t>
            </w:r>
          </w:p>
          <w:p>
            <w:pPr>
              <w:spacing w:after="20"/>
              <w:ind w:left="20"/>
              <w:jc w:val="both"/>
            </w:pPr>
            <w:r>
              <w:rPr>
                <w:rFonts w:ascii="Times New Roman"/>
                <w:b w:val="false"/>
                <w:i w:val="false"/>
                <w:color w:val="000000"/>
                <w:sz w:val="20"/>
              </w:rPr>
              <w:t>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Шуюшбаева, </w:t>
            </w:r>
          </w:p>
          <w:p>
            <w:pPr>
              <w:spacing w:after="20"/>
              <w:ind w:left="20"/>
              <w:jc w:val="both"/>
            </w:pPr>
            <w:r>
              <w:rPr>
                <w:rFonts w:ascii="Times New Roman"/>
                <w:b w:val="false"/>
                <w:i w:val="false"/>
                <w:color w:val="000000"/>
                <w:sz w:val="20"/>
              </w:rPr>
              <w:t>
Н. Закирова,</w:t>
            </w:r>
          </w:p>
          <w:p>
            <w:pPr>
              <w:spacing w:after="20"/>
              <w:ind w:left="20"/>
              <w:jc w:val="both"/>
            </w:pPr>
            <w:r>
              <w:rPr>
                <w:rFonts w:ascii="Times New Roman"/>
                <w:b w:val="false"/>
                <w:i w:val="false"/>
                <w:color w:val="000000"/>
                <w:sz w:val="20"/>
              </w:rPr>
              <w:t>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Кронгарт, </w:t>
            </w:r>
          </w:p>
          <w:p>
            <w:pPr>
              <w:spacing w:after="20"/>
              <w:ind w:left="20"/>
              <w:jc w:val="both"/>
            </w:pPr>
            <w:r>
              <w:rPr>
                <w:rFonts w:ascii="Times New Roman"/>
                <w:b w:val="false"/>
                <w:i w:val="false"/>
                <w:color w:val="000000"/>
                <w:sz w:val="20"/>
              </w:rPr>
              <w:t xml:space="preserve">
Е. Даданбеков, </w:t>
            </w:r>
          </w:p>
          <w:p>
            <w:pPr>
              <w:spacing w:after="20"/>
              <w:ind w:left="20"/>
              <w:jc w:val="both"/>
            </w:pPr>
            <w:r>
              <w:rPr>
                <w:rFonts w:ascii="Times New Roman"/>
                <w:b w:val="false"/>
                <w:i w:val="false"/>
                <w:color w:val="000000"/>
                <w:sz w:val="20"/>
              </w:rPr>
              <w:t>
У. Тоқбергенова.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http://www.notedu.kz/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 Джусубалиева, </w:t>
            </w:r>
          </w:p>
          <w:p>
            <w:pPr>
              <w:spacing w:after="20"/>
              <w:ind w:left="20"/>
              <w:jc w:val="both"/>
            </w:pPr>
            <w:r>
              <w:rPr>
                <w:rFonts w:ascii="Times New Roman"/>
                <w:b w:val="false"/>
                <w:i w:val="false"/>
                <w:color w:val="000000"/>
                <w:sz w:val="20"/>
              </w:rPr>
              <w:t>
Т. Сыдыкбекова, Г. Нургалиева,</w:t>
            </w:r>
          </w:p>
          <w:p>
            <w:pPr>
              <w:spacing w:after="20"/>
              <w:ind w:left="20"/>
              <w:jc w:val="both"/>
            </w:pPr>
            <w:r>
              <w:rPr>
                <w:rFonts w:ascii="Times New Roman"/>
                <w:b w:val="false"/>
                <w:i w:val="false"/>
                <w:color w:val="000000"/>
                <w:sz w:val="20"/>
              </w:rPr>
              <w:t>
А. Тажигулова.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Жұмаділова, Б. Сайфуллақызы, З. Матаева, Н. Әбеу.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p>
            <w:pPr>
              <w:spacing w:after="20"/>
              <w:ind w:left="20"/>
              <w:jc w:val="both"/>
            </w:pPr>
            <w:r>
              <w:rPr>
                <w:rFonts w:ascii="Times New Roman"/>
                <w:b w:val="false"/>
                <w:i w:val="false"/>
                <w:color w:val="000000"/>
                <w:sz w:val="20"/>
              </w:rPr>
              <w:t xml:space="preserve">
Қ. Аухадиева, </w:t>
            </w:r>
          </w:p>
          <w:p>
            <w:pPr>
              <w:spacing w:after="20"/>
              <w:ind w:left="20"/>
              <w:jc w:val="both"/>
            </w:pPr>
            <w:r>
              <w:rPr>
                <w:rFonts w:ascii="Times New Roman"/>
                <w:b w:val="false"/>
                <w:i w:val="false"/>
                <w:color w:val="000000"/>
                <w:sz w:val="20"/>
              </w:rPr>
              <w:t>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С. Попкова,</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Алимсаева, </w:t>
            </w:r>
          </w:p>
          <w:p>
            <w:pPr>
              <w:spacing w:after="20"/>
              <w:ind w:left="20"/>
              <w:jc w:val="both"/>
            </w:pPr>
            <w:r>
              <w:rPr>
                <w:rFonts w:ascii="Times New Roman"/>
                <w:b w:val="false"/>
                <w:i w:val="false"/>
                <w:color w:val="000000"/>
                <w:sz w:val="20"/>
              </w:rPr>
              <w:t>
И. Развенкова,</w:t>
            </w:r>
          </w:p>
          <w:p>
            <w:pPr>
              <w:spacing w:after="20"/>
              <w:ind w:left="20"/>
              <w:jc w:val="both"/>
            </w:pPr>
            <w:r>
              <w:rPr>
                <w:rFonts w:ascii="Times New Roman"/>
                <w:b w:val="false"/>
                <w:i w:val="false"/>
                <w:color w:val="000000"/>
                <w:sz w:val="20"/>
              </w:rPr>
              <w:t>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нұсқа).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Чукалин, </w:t>
            </w:r>
          </w:p>
          <w:p>
            <w:pPr>
              <w:spacing w:after="20"/>
              <w:ind w:left="20"/>
              <w:jc w:val="both"/>
            </w:pPr>
            <w:r>
              <w:rPr>
                <w:rFonts w:ascii="Times New Roman"/>
                <w:b w:val="false"/>
                <w:i w:val="false"/>
                <w:color w:val="000000"/>
                <w:sz w:val="20"/>
              </w:rPr>
              <w:t xml:space="preserve">
И. Развенкова, </w:t>
            </w:r>
          </w:p>
          <w:p>
            <w:pPr>
              <w:spacing w:after="20"/>
              <w:ind w:left="20"/>
              <w:jc w:val="both"/>
            </w:pPr>
            <w:r>
              <w:rPr>
                <w:rFonts w:ascii="Times New Roman"/>
                <w:b w:val="false"/>
                <w:i w:val="false"/>
                <w:color w:val="000000"/>
                <w:sz w:val="20"/>
              </w:rPr>
              <w:t>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оқулық (CD). 8-сынып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Баймұқанов, С. Берикканова, C. Соколова, Е. Берикканов, О. Рахметова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Білімді ақпараттандырудың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Жалпы білім беретін мектептің 8-сынып оқушыларына арналған электрондық оқулық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А. Казаков, О. Лосенко, Ж. Ергалиев, Е. Подкопов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 Г.Нұрмұханбетова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Мультимедиалық электрондық оқулық (CD). 8-сынып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Р. Изгуттынова Ж. Кажыгалиева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 ҰҒПББСО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А. Бекежанова, Ж. Базаева.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 Қуанышева, Ж. Байметова, К. Жаналиева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Білімді ақпараттандырудың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Электрондық оқулық (web-платформа) 9-сынып.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Ержанова Р. Белякова С. Нурмухаметова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Баймұқанов, С. Берикканова, А. Рамазанова жәнет.б.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Білімді ақпараттандырудың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Кайдасов, К. Сеитова, Г. Нургалиева, А. Тажигулова, А. Арыстанова, А. Тажигулова, А. Баекенов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Жалпы білім беретін мектептің 9-сынып оқушыларына арналған электрондық оқулық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Е. Подкопов, Ж. Ергалиев, А. Казаков,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Нургалиев, А. Искакова, К. Мадиярова, А. Көкебаева, А. Қозыбай, Г. Нұрғалиева, Ә. Тәжіғұлова, Н. Рисмагамбетова, А. Тәжіғұлова, А. Туякбасарова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(CD). 9-сынып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Джусубалиева, Т. Сыдықбекова, Ж. Хамзина, К. Әлімжанова, Э. Торгаева, Г. Нургалиева, А. Тажигулова, Л. Пентина, А. Тажигулова, Д.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А. Саипов, Б. Балғабаева, Қ. Сапаров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Электрондық оқулық (web-платформа) 10-сынып. 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Пак, Д. Ардақұлы, E. Ескендирова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(ҚГБ)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А. Казаков, Ж. Ергалиев, О. Лосенко, Е. Подкопов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Г. Нұрмұханбетова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 Торгаева, Ж. Шуленбаева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1-бөлім. Алғашқы әскери және технологиялық дайындық 2-бөлім. Оқу-далалық (лагерлік) жиындар. Электрондық оқулық. 10-сынып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Рыспаев, Е. Адельбаев, Н. Асилов, А. Рихтер, А. Ерекешев, А. Усербаев, Ж. Саткулов, С. Куптилеуова,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(ЖМБ).</w:t>
            </w:r>
          </w:p>
          <w:p>
            <w:pPr>
              <w:spacing w:after="20"/>
              <w:ind w:left="20"/>
              <w:jc w:val="both"/>
            </w:pPr>
            <w:r>
              <w:rPr>
                <w:rFonts w:ascii="Times New Roman"/>
                <w:b w:val="false"/>
                <w:i w:val="false"/>
                <w:color w:val="000000"/>
                <w:sz w:val="20"/>
              </w:rPr>
              <w:t>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Төлепбекова, А. Аманжолов, А. Жылқайдарова.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Электрондық оқулық (CD).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Байгалиева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беруді ақпараттандыру педагогикалық технологиялар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(ҚГБ)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Ж. Ергалиев, А. Казаков, О. Лосенко, Е. Подкопов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(ҚГБ) Электрондық оқулық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В.Архипова, Р.Амдамова Н. Беристемова К. 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Электрондық оқулық (CD).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Жакирова, И. Жандосова және т.б.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Электрондық оқулық (CD).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Мажитов, Г. Асанбекова Г. Нургалиева, А. Тажигулова, Р. Далбаева, Д. Нукеров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Ш. Ерхожина, М. Жолшаева.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Г.Орда,</w:t>
            </w:r>
          </w:p>
          <w:p>
            <w:pPr>
              <w:spacing w:after="20"/>
              <w:ind w:left="20"/>
              <w:jc w:val="both"/>
            </w:pPr>
            <w:r>
              <w:rPr>
                <w:rFonts w:ascii="Times New Roman"/>
                <w:b w:val="false"/>
                <w:i w:val="false"/>
                <w:color w:val="000000"/>
                <w:sz w:val="20"/>
              </w:rPr>
              <w:t>
С. Дарибаев, А.Сатылова.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 Шашкина, </w:t>
            </w:r>
          </w:p>
          <w:p>
            <w:pPr>
              <w:spacing w:after="20"/>
              <w:ind w:left="20"/>
              <w:jc w:val="both"/>
            </w:pPr>
            <w:r>
              <w:rPr>
                <w:rFonts w:ascii="Times New Roman"/>
                <w:b w:val="false"/>
                <w:i w:val="false"/>
                <w:color w:val="000000"/>
                <w:sz w:val="20"/>
              </w:rPr>
              <w:t xml:space="preserve">
О. Анищенко, </w:t>
            </w:r>
          </w:p>
          <w:p>
            <w:pPr>
              <w:spacing w:after="20"/>
              <w:ind w:left="20"/>
              <w:jc w:val="both"/>
            </w:pPr>
            <w:r>
              <w:rPr>
                <w:rFonts w:ascii="Times New Roman"/>
                <w:b w:val="false"/>
                <w:i w:val="false"/>
                <w:color w:val="000000"/>
                <w:sz w:val="20"/>
              </w:rPr>
              <w:t>
В. Шмельцер.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Смирнов, Е.Тұяқов, </w:t>
            </w:r>
          </w:p>
          <w:p>
            <w:pPr>
              <w:spacing w:after="20"/>
              <w:ind w:left="20"/>
              <w:jc w:val="both"/>
            </w:pPr>
            <w:r>
              <w:rPr>
                <w:rFonts w:ascii="Times New Roman"/>
                <w:b w:val="false"/>
                <w:i w:val="false"/>
                <w:color w:val="000000"/>
                <w:sz w:val="20"/>
              </w:rPr>
              <w:t>
Л. Жадраева.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 Каймулдинова, </w:t>
            </w:r>
          </w:p>
          <w:p>
            <w:pPr>
              <w:spacing w:after="20"/>
              <w:ind w:left="20"/>
              <w:jc w:val="both"/>
            </w:pPr>
            <w:r>
              <w:rPr>
                <w:rFonts w:ascii="Times New Roman"/>
                <w:b w:val="false"/>
                <w:i w:val="false"/>
                <w:color w:val="000000"/>
                <w:sz w:val="20"/>
              </w:rPr>
              <w:t xml:space="preserve">
Б. Абдиманапов, </w:t>
            </w:r>
          </w:p>
          <w:p>
            <w:pPr>
              <w:spacing w:after="20"/>
              <w:ind w:left="20"/>
              <w:jc w:val="both"/>
            </w:pPr>
            <w:r>
              <w:rPr>
                <w:rFonts w:ascii="Times New Roman"/>
                <w:b w:val="false"/>
                <w:i w:val="false"/>
                <w:color w:val="000000"/>
                <w:sz w:val="20"/>
              </w:rPr>
              <w:t>
С. Әбілмажінова, А.Саипов.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(ҚГБ)</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Мазбаев, Л. Алиева, Е.Тоқпанов, А. Бекмадиева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М.Оспанова, </w:t>
            </w:r>
          </w:p>
          <w:p>
            <w:pPr>
              <w:spacing w:after="20"/>
              <w:ind w:left="20"/>
              <w:jc w:val="both"/>
            </w:pPr>
            <w:r>
              <w:rPr>
                <w:rFonts w:ascii="Times New Roman"/>
                <w:b w:val="false"/>
                <w:i w:val="false"/>
                <w:color w:val="000000"/>
                <w:sz w:val="20"/>
              </w:rPr>
              <w:t xml:space="preserve">
Қ. Аухадиева, </w:t>
            </w:r>
          </w:p>
          <w:p>
            <w:pPr>
              <w:spacing w:after="20"/>
              <w:ind w:left="20"/>
              <w:jc w:val="both"/>
            </w:pPr>
            <w:r>
              <w:rPr>
                <w:rFonts w:ascii="Times New Roman"/>
                <w:b w:val="false"/>
                <w:i w:val="false"/>
                <w:color w:val="000000"/>
                <w:sz w:val="20"/>
              </w:rPr>
              <w:t>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Қайырбекова, </w:t>
            </w:r>
          </w:p>
          <w:p>
            <w:pPr>
              <w:spacing w:after="20"/>
              <w:ind w:left="20"/>
              <w:jc w:val="both"/>
            </w:pPr>
            <w:r>
              <w:rPr>
                <w:rFonts w:ascii="Times New Roman"/>
                <w:b w:val="false"/>
                <w:i w:val="false"/>
                <w:color w:val="000000"/>
                <w:sz w:val="20"/>
              </w:rPr>
              <w:t xml:space="preserve">
А. Ибраева, </w:t>
            </w:r>
          </w:p>
          <w:p>
            <w:pPr>
              <w:spacing w:after="20"/>
              <w:ind w:left="20"/>
              <w:jc w:val="both"/>
            </w:pPr>
            <w:r>
              <w:rPr>
                <w:rFonts w:ascii="Times New Roman"/>
                <w:b w:val="false"/>
                <w:i w:val="false"/>
                <w:color w:val="000000"/>
                <w:sz w:val="20"/>
              </w:rPr>
              <w:t>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(ҚГБ)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Ибраева, </w:t>
            </w:r>
          </w:p>
          <w:p>
            <w:pPr>
              <w:spacing w:after="20"/>
              <w:ind w:left="20"/>
              <w:jc w:val="both"/>
            </w:pPr>
            <w:r>
              <w:rPr>
                <w:rFonts w:ascii="Times New Roman"/>
                <w:b w:val="false"/>
                <w:i w:val="false"/>
                <w:color w:val="000000"/>
                <w:sz w:val="20"/>
              </w:rPr>
              <w:t xml:space="preserve">
Л. Еркинбаева, </w:t>
            </w:r>
          </w:p>
          <w:p>
            <w:pPr>
              <w:spacing w:after="20"/>
              <w:ind w:left="20"/>
              <w:jc w:val="both"/>
            </w:pPr>
            <w:r>
              <w:rPr>
                <w:rFonts w:ascii="Times New Roman"/>
                <w:b w:val="false"/>
                <w:i w:val="false"/>
                <w:color w:val="000000"/>
                <w:sz w:val="20"/>
              </w:rPr>
              <w:t xml:space="preserve">
Л. Назаркулова, </w:t>
            </w:r>
          </w:p>
          <w:p>
            <w:pPr>
              <w:spacing w:after="20"/>
              <w:ind w:left="20"/>
              <w:jc w:val="both"/>
            </w:pPr>
            <w:r>
              <w:rPr>
                <w:rFonts w:ascii="Times New Roman"/>
                <w:b w:val="false"/>
                <w:i w:val="false"/>
                <w:color w:val="000000"/>
                <w:sz w:val="20"/>
              </w:rPr>
              <w:t xml:space="preserve">
Г. Ищанова, </w:t>
            </w:r>
          </w:p>
          <w:p>
            <w:pPr>
              <w:spacing w:after="20"/>
              <w:ind w:left="20"/>
              <w:jc w:val="both"/>
            </w:pPr>
            <w:r>
              <w:rPr>
                <w:rFonts w:ascii="Times New Roman"/>
                <w:b w:val="false"/>
                <w:i w:val="false"/>
                <w:color w:val="000000"/>
                <w:sz w:val="20"/>
              </w:rPr>
              <w:t xml:space="preserve">
А. Бекишев, </w:t>
            </w:r>
          </w:p>
          <w:p>
            <w:pPr>
              <w:spacing w:after="20"/>
              <w:ind w:left="20"/>
              <w:jc w:val="both"/>
            </w:pPr>
            <w:r>
              <w:rPr>
                <w:rFonts w:ascii="Times New Roman"/>
                <w:b w:val="false"/>
                <w:i w:val="false"/>
                <w:color w:val="000000"/>
                <w:sz w:val="20"/>
              </w:rPr>
              <w:t xml:space="preserve">
Д. Турсынкулова, </w:t>
            </w:r>
          </w:p>
          <w:p>
            <w:pPr>
              <w:spacing w:after="20"/>
              <w:ind w:left="20"/>
              <w:jc w:val="both"/>
            </w:pPr>
            <w:r>
              <w:rPr>
                <w:rFonts w:ascii="Times New Roman"/>
                <w:b w:val="false"/>
                <w:i w:val="false"/>
                <w:color w:val="000000"/>
                <w:sz w:val="20"/>
              </w:rPr>
              <w:t xml:space="preserve">
С. Гончаров, </w:t>
            </w:r>
          </w:p>
          <w:p>
            <w:pPr>
              <w:spacing w:after="20"/>
              <w:ind w:left="20"/>
              <w:jc w:val="both"/>
            </w:pPr>
            <w:r>
              <w:rPr>
                <w:rFonts w:ascii="Times New Roman"/>
                <w:b w:val="false"/>
                <w:i w:val="false"/>
                <w:color w:val="000000"/>
                <w:sz w:val="20"/>
              </w:rPr>
              <w:t xml:space="preserve">
А. Баданова, </w:t>
            </w:r>
          </w:p>
          <w:p>
            <w:pPr>
              <w:spacing w:after="20"/>
              <w:ind w:left="20"/>
              <w:jc w:val="both"/>
            </w:pPr>
            <w:r>
              <w:rPr>
                <w:rFonts w:ascii="Times New Roman"/>
                <w:b w:val="false"/>
                <w:i w:val="false"/>
                <w:color w:val="000000"/>
                <w:sz w:val="20"/>
              </w:rPr>
              <w:t>
А. Касымжанова.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(ЖМБ). </w:t>
            </w:r>
          </w:p>
          <w:p>
            <w:pPr>
              <w:spacing w:after="20"/>
              <w:ind w:left="20"/>
              <w:jc w:val="both"/>
            </w:pPr>
            <w:r>
              <w:rPr>
                <w:rFonts w:ascii="Times New Roman"/>
                <w:b w:val="false"/>
                <w:i w:val="false"/>
                <w:color w:val="000000"/>
                <w:sz w:val="20"/>
              </w:rPr>
              <w:t xml:space="preserve">
Электрондық оқулық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В.Архипова, Р.Амдамова Н. Беристемова К. 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(ЖМБ)</w:t>
            </w:r>
          </w:p>
          <w:p>
            <w:pPr>
              <w:spacing w:after="20"/>
              <w:ind w:left="20"/>
              <w:jc w:val="both"/>
            </w:pPr>
            <w:r>
              <w:rPr>
                <w:rFonts w:ascii="Times New Roman"/>
                <w:b w:val="false"/>
                <w:i w:val="false"/>
                <w:color w:val="000000"/>
                <w:sz w:val="20"/>
              </w:rPr>
              <w:t>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Қапалбек, </w:t>
            </w:r>
          </w:p>
          <w:p>
            <w:pPr>
              <w:spacing w:after="20"/>
              <w:ind w:left="20"/>
              <w:jc w:val="both"/>
            </w:pPr>
            <w:r>
              <w:rPr>
                <w:rFonts w:ascii="Times New Roman"/>
                <w:b w:val="false"/>
                <w:i w:val="false"/>
                <w:color w:val="000000"/>
                <w:sz w:val="20"/>
              </w:rPr>
              <w:t>
М. Жолшаева, Ш. Ерхожина, Л. Ишанова.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(ЖМБ)</w:t>
            </w:r>
          </w:p>
          <w:p>
            <w:pPr>
              <w:spacing w:after="20"/>
              <w:ind w:left="20"/>
              <w:jc w:val="both"/>
            </w:pPr>
            <w:r>
              <w:rPr>
                <w:rFonts w:ascii="Times New Roman"/>
                <w:b w:val="false"/>
                <w:i w:val="false"/>
                <w:color w:val="000000"/>
                <w:sz w:val="20"/>
              </w:rPr>
              <w:t>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Смирнов, </w:t>
            </w:r>
          </w:p>
          <w:p>
            <w:pPr>
              <w:spacing w:after="20"/>
              <w:ind w:left="20"/>
              <w:jc w:val="both"/>
            </w:pPr>
            <w:r>
              <w:rPr>
                <w:rFonts w:ascii="Times New Roman"/>
                <w:b w:val="false"/>
                <w:i w:val="false"/>
                <w:color w:val="000000"/>
                <w:sz w:val="20"/>
              </w:rPr>
              <w:t xml:space="preserve">
Е. Тұяқов, </w:t>
            </w:r>
          </w:p>
          <w:p>
            <w:pPr>
              <w:spacing w:after="20"/>
              <w:ind w:left="20"/>
              <w:jc w:val="both"/>
            </w:pPr>
            <w:r>
              <w:rPr>
                <w:rFonts w:ascii="Times New Roman"/>
                <w:b w:val="false"/>
                <w:i w:val="false"/>
                <w:color w:val="000000"/>
                <w:sz w:val="20"/>
              </w:rPr>
              <w:t>
Л. Жадраева.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 Каймулдинова, С. Абильмажинова, </w:t>
            </w:r>
          </w:p>
          <w:p>
            <w:pPr>
              <w:spacing w:after="20"/>
              <w:ind w:left="20"/>
              <w:jc w:val="both"/>
            </w:pPr>
            <w:r>
              <w:rPr>
                <w:rFonts w:ascii="Times New Roman"/>
                <w:b w:val="false"/>
                <w:i w:val="false"/>
                <w:color w:val="000000"/>
                <w:sz w:val="20"/>
              </w:rPr>
              <w:t>
Б. Абдиманапов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(ЖМБ) Электрондық оқулық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Төлепбекова, Г.Жапанова, С. Былинская, Г. Чистякова, З. Шүленбаева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М.Оспанова, </w:t>
            </w:r>
          </w:p>
          <w:p>
            <w:pPr>
              <w:spacing w:after="20"/>
              <w:ind w:left="20"/>
              <w:jc w:val="both"/>
            </w:pPr>
            <w:r>
              <w:rPr>
                <w:rFonts w:ascii="Times New Roman"/>
                <w:b w:val="false"/>
                <w:i w:val="false"/>
                <w:color w:val="000000"/>
                <w:sz w:val="20"/>
              </w:rPr>
              <w:t xml:space="preserve">
Қ. Аухадиева, </w:t>
            </w:r>
          </w:p>
          <w:p>
            <w:pPr>
              <w:spacing w:after="20"/>
              <w:ind w:left="20"/>
              <w:jc w:val="both"/>
            </w:pPr>
            <w:r>
              <w:rPr>
                <w:rFonts w:ascii="Times New Roman"/>
                <w:b w:val="false"/>
                <w:i w:val="false"/>
                <w:color w:val="000000"/>
                <w:sz w:val="20"/>
              </w:rPr>
              <w:t>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Қайырбекова, </w:t>
            </w:r>
          </w:p>
          <w:p>
            <w:pPr>
              <w:spacing w:after="20"/>
              <w:ind w:left="20"/>
              <w:jc w:val="both"/>
            </w:pPr>
            <w:r>
              <w:rPr>
                <w:rFonts w:ascii="Times New Roman"/>
                <w:b w:val="false"/>
                <w:i w:val="false"/>
                <w:color w:val="000000"/>
                <w:sz w:val="20"/>
              </w:rPr>
              <w:t xml:space="preserve">
А. Ибраева, </w:t>
            </w:r>
          </w:p>
          <w:p>
            <w:pPr>
              <w:spacing w:after="20"/>
              <w:ind w:left="20"/>
              <w:jc w:val="both"/>
            </w:pPr>
            <w:r>
              <w:rPr>
                <w:rFonts w:ascii="Times New Roman"/>
                <w:b w:val="false"/>
                <w:i w:val="false"/>
                <w:color w:val="000000"/>
                <w:sz w:val="20"/>
              </w:rPr>
              <w:t>
Г. Аязбаева.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(ЖМБ)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Ибраева, </w:t>
            </w:r>
          </w:p>
          <w:p>
            <w:pPr>
              <w:spacing w:after="20"/>
              <w:ind w:left="20"/>
              <w:jc w:val="both"/>
            </w:pPr>
            <w:r>
              <w:rPr>
                <w:rFonts w:ascii="Times New Roman"/>
                <w:b w:val="false"/>
                <w:i w:val="false"/>
                <w:color w:val="000000"/>
                <w:sz w:val="20"/>
              </w:rPr>
              <w:t xml:space="preserve">
Л. Еркинбаева, </w:t>
            </w:r>
          </w:p>
          <w:p>
            <w:pPr>
              <w:spacing w:after="20"/>
              <w:ind w:left="20"/>
              <w:jc w:val="both"/>
            </w:pPr>
            <w:r>
              <w:rPr>
                <w:rFonts w:ascii="Times New Roman"/>
                <w:b w:val="false"/>
                <w:i w:val="false"/>
                <w:color w:val="000000"/>
                <w:sz w:val="20"/>
              </w:rPr>
              <w:t xml:space="preserve">
Л. Назаркулова, </w:t>
            </w:r>
          </w:p>
          <w:p>
            <w:pPr>
              <w:spacing w:after="20"/>
              <w:ind w:left="20"/>
              <w:jc w:val="both"/>
            </w:pPr>
            <w:r>
              <w:rPr>
                <w:rFonts w:ascii="Times New Roman"/>
                <w:b w:val="false"/>
                <w:i w:val="false"/>
                <w:color w:val="000000"/>
                <w:sz w:val="20"/>
              </w:rPr>
              <w:t xml:space="preserve">
Г. Ищанова, </w:t>
            </w:r>
          </w:p>
          <w:p>
            <w:pPr>
              <w:spacing w:after="20"/>
              <w:ind w:left="20"/>
              <w:jc w:val="both"/>
            </w:pPr>
            <w:r>
              <w:rPr>
                <w:rFonts w:ascii="Times New Roman"/>
                <w:b w:val="false"/>
                <w:i w:val="false"/>
                <w:color w:val="000000"/>
                <w:sz w:val="20"/>
              </w:rPr>
              <w:t xml:space="preserve">
А. Бекишев, </w:t>
            </w:r>
          </w:p>
          <w:p>
            <w:pPr>
              <w:spacing w:after="20"/>
              <w:ind w:left="20"/>
              <w:jc w:val="both"/>
            </w:pPr>
            <w:r>
              <w:rPr>
                <w:rFonts w:ascii="Times New Roman"/>
                <w:b w:val="false"/>
                <w:i w:val="false"/>
                <w:color w:val="000000"/>
                <w:sz w:val="20"/>
              </w:rPr>
              <w:t xml:space="preserve">
Д. Турсынкулова, </w:t>
            </w:r>
          </w:p>
          <w:p>
            <w:pPr>
              <w:spacing w:after="20"/>
              <w:ind w:left="20"/>
              <w:jc w:val="both"/>
            </w:pPr>
            <w:r>
              <w:rPr>
                <w:rFonts w:ascii="Times New Roman"/>
                <w:b w:val="false"/>
                <w:i w:val="false"/>
                <w:color w:val="000000"/>
                <w:sz w:val="20"/>
              </w:rPr>
              <w:t xml:space="preserve">
С. Гончаров, </w:t>
            </w:r>
          </w:p>
          <w:p>
            <w:pPr>
              <w:spacing w:after="20"/>
              <w:ind w:left="20"/>
              <w:jc w:val="both"/>
            </w:pPr>
            <w:r>
              <w:rPr>
                <w:rFonts w:ascii="Times New Roman"/>
                <w:b w:val="false"/>
                <w:i w:val="false"/>
                <w:color w:val="000000"/>
                <w:sz w:val="20"/>
              </w:rPr>
              <w:t xml:space="preserve">
А. Баданова, </w:t>
            </w:r>
          </w:p>
          <w:p>
            <w:pPr>
              <w:spacing w:after="20"/>
              <w:ind w:left="20"/>
              <w:jc w:val="both"/>
            </w:pPr>
            <w:r>
              <w:rPr>
                <w:rFonts w:ascii="Times New Roman"/>
                <w:b w:val="false"/>
                <w:i w:val="false"/>
                <w:color w:val="000000"/>
                <w:sz w:val="20"/>
              </w:rPr>
              <w:t>
А. Касымжанова.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дайындық. Электрондық оқулық (CD). 11-сынып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Крюков, Г. Нургалиева, А. Тажигулова, Л. Пентина, Г. Еспаева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 білім беру технологиялары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Жалпы білім беретін мектептің 11-сынып оқушыларына арналған электрондық оқулық</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Рихтер, В. Яковленко, О. Лосенко, Ж. Ергалиев, Е. Подкопов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Электрондық оқулық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Тасбулатов, </w:t>
            </w:r>
          </w:p>
          <w:p>
            <w:pPr>
              <w:spacing w:after="20"/>
              <w:ind w:left="20"/>
              <w:jc w:val="both"/>
            </w:pPr>
            <w:r>
              <w:rPr>
                <w:rFonts w:ascii="Times New Roman"/>
                <w:b w:val="false"/>
                <w:i w:val="false"/>
                <w:color w:val="000000"/>
                <w:sz w:val="20"/>
              </w:rPr>
              <w:t xml:space="preserve">
Д. Майхиев, </w:t>
            </w:r>
          </w:p>
          <w:p>
            <w:pPr>
              <w:spacing w:after="20"/>
              <w:ind w:left="20"/>
              <w:jc w:val="both"/>
            </w:pPr>
            <w:r>
              <w:rPr>
                <w:rFonts w:ascii="Times New Roman"/>
                <w:b w:val="false"/>
                <w:i w:val="false"/>
                <w:color w:val="000000"/>
                <w:sz w:val="20"/>
              </w:rPr>
              <w:t xml:space="preserve">
В.Лим, </w:t>
            </w:r>
          </w:p>
          <w:p>
            <w:pPr>
              <w:spacing w:after="20"/>
              <w:ind w:left="20"/>
              <w:jc w:val="both"/>
            </w:pPr>
            <w:r>
              <w:rPr>
                <w:rFonts w:ascii="Times New Roman"/>
                <w:b w:val="false"/>
                <w:i w:val="false"/>
                <w:color w:val="000000"/>
                <w:sz w:val="20"/>
              </w:rPr>
              <w:t>
А. Гудков.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Богатырева Е. В., </w:t>
            </w:r>
          </w:p>
          <w:p>
            <w:pPr>
              <w:spacing w:after="20"/>
              <w:ind w:left="20"/>
              <w:jc w:val="both"/>
            </w:pPr>
            <w:r>
              <w:rPr>
                <w:rFonts w:ascii="Times New Roman"/>
                <w:b w:val="false"/>
                <w:i w:val="false"/>
                <w:color w:val="000000"/>
                <w:sz w:val="20"/>
              </w:rPr>
              <w:t xml:space="preserve">
Бучина Р. А., Регель Н. В., </w:t>
            </w:r>
          </w:p>
          <w:p>
            <w:pPr>
              <w:spacing w:after="20"/>
              <w:ind w:left="20"/>
              <w:jc w:val="both"/>
            </w:pPr>
            <w:r>
              <w:rPr>
                <w:rFonts w:ascii="Times New Roman"/>
                <w:b w:val="false"/>
                <w:i w:val="false"/>
                <w:color w:val="000000"/>
                <w:sz w:val="20"/>
              </w:rPr>
              <w:t xml:space="preserve">
Труханова О. И., </w:t>
            </w:r>
          </w:p>
          <w:p>
            <w:pPr>
              <w:spacing w:after="20"/>
              <w:ind w:left="20"/>
              <w:jc w:val="both"/>
            </w:pPr>
            <w:r>
              <w:rPr>
                <w:rFonts w:ascii="Times New Roman"/>
                <w:b w:val="false"/>
                <w:i w:val="false"/>
                <w:color w:val="000000"/>
                <w:sz w:val="20"/>
              </w:rPr>
              <w:t>
Штукина Е.Э.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Богатырева Е. В., </w:t>
            </w:r>
          </w:p>
          <w:p>
            <w:pPr>
              <w:spacing w:after="20"/>
              <w:ind w:left="20"/>
              <w:jc w:val="both"/>
            </w:pPr>
            <w:r>
              <w:rPr>
                <w:rFonts w:ascii="Times New Roman"/>
                <w:b w:val="false"/>
                <w:i w:val="false"/>
                <w:color w:val="000000"/>
                <w:sz w:val="20"/>
              </w:rPr>
              <w:t xml:space="preserve">
Бучина Р. А., Регель Н. В., </w:t>
            </w:r>
          </w:p>
          <w:p>
            <w:pPr>
              <w:spacing w:after="20"/>
              <w:ind w:left="20"/>
              <w:jc w:val="both"/>
            </w:pPr>
            <w:r>
              <w:rPr>
                <w:rFonts w:ascii="Times New Roman"/>
                <w:b w:val="false"/>
                <w:i w:val="false"/>
                <w:color w:val="000000"/>
                <w:sz w:val="20"/>
              </w:rPr>
              <w:t xml:space="preserve">
Труханова О. И., </w:t>
            </w:r>
          </w:p>
          <w:p>
            <w:pPr>
              <w:spacing w:after="20"/>
              <w:ind w:left="20"/>
              <w:jc w:val="both"/>
            </w:pPr>
            <w:r>
              <w:rPr>
                <w:rFonts w:ascii="Times New Roman"/>
                <w:b w:val="false"/>
                <w:i w:val="false"/>
                <w:color w:val="000000"/>
                <w:sz w:val="20"/>
              </w:rPr>
              <w:t>
Штукина Е.Э.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Курманалина Ш., Кутольвас Т., Сысоева О., Нургалиева Г., Тажигулова А., Шарабко Л., Мукашев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Электронный учебник Часть 1, 2 1 часть: https://topiq.kz/ 2 часть: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Акпаева А., Лебедева Л., </w:t>
            </w:r>
          </w:p>
          <w:p>
            <w:pPr>
              <w:spacing w:after="20"/>
              <w:ind w:left="20"/>
              <w:jc w:val="both"/>
            </w:pPr>
            <w:r>
              <w:rPr>
                <w:rFonts w:ascii="Times New Roman"/>
                <w:b w:val="false"/>
                <w:i w:val="false"/>
                <w:color w:val="000000"/>
                <w:sz w:val="20"/>
              </w:rPr>
              <w:t>
Мыңжасарова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Сагимбаева А., Ермухамбетова М., Бидайбеков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Тұрғанбай Қ., </w:t>
            </w:r>
          </w:p>
          <w:p>
            <w:pPr>
              <w:spacing w:after="20"/>
              <w:ind w:left="20"/>
              <w:jc w:val="both"/>
            </w:pPr>
            <w:r>
              <w:rPr>
                <w:rFonts w:ascii="Times New Roman"/>
                <w:b w:val="false"/>
                <w:i w:val="false"/>
                <w:color w:val="000000"/>
                <w:sz w:val="20"/>
              </w:rPr>
              <w:t xml:space="preserve">
Панченко Ю., </w:t>
            </w:r>
          </w:p>
          <w:p>
            <w:pPr>
              <w:spacing w:after="20"/>
              <w:ind w:left="20"/>
              <w:jc w:val="both"/>
            </w:pPr>
            <w:r>
              <w:rPr>
                <w:rFonts w:ascii="Times New Roman"/>
                <w:b w:val="false"/>
                <w:i w:val="false"/>
                <w:color w:val="000000"/>
                <w:sz w:val="20"/>
              </w:rPr>
              <w:t xml:space="preserve">
Нургалиева Г., </w:t>
            </w:r>
          </w:p>
          <w:p>
            <w:pPr>
              <w:spacing w:after="20"/>
              <w:ind w:left="20"/>
              <w:jc w:val="both"/>
            </w:pPr>
            <w:r>
              <w:rPr>
                <w:rFonts w:ascii="Times New Roman"/>
                <w:b w:val="false"/>
                <w:i w:val="false"/>
                <w:color w:val="000000"/>
                <w:sz w:val="20"/>
              </w:rPr>
              <w:t xml:space="preserve">
Тажигулова А., </w:t>
            </w:r>
          </w:p>
          <w:p>
            <w:pPr>
              <w:spacing w:after="20"/>
              <w:ind w:left="20"/>
              <w:jc w:val="both"/>
            </w:pPr>
            <w:r>
              <w:rPr>
                <w:rFonts w:ascii="Times New Roman"/>
                <w:b w:val="false"/>
                <w:i w:val="false"/>
                <w:color w:val="000000"/>
                <w:sz w:val="20"/>
              </w:rPr>
              <w:t>
Арыстанова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Назарбекова А., Зординова П.,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Кучербаева С., </w:t>
            </w:r>
          </w:p>
          <w:p>
            <w:pPr>
              <w:spacing w:after="20"/>
              <w:ind w:left="20"/>
              <w:jc w:val="both"/>
            </w:pPr>
            <w:r>
              <w:rPr>
                <w:rFonts w:ascii="Times New Roman"/>
                <w:b w:val="false"/>
                <w:i w:val="false"/>
                <w:color w:val="000000"/>
                <w:sz w:val="20"/>
              </w:rPr>
              <w:t xml:space="preserve">
Темникова И., </w:t>
            </w:r>
          </w:p>
          <w:p>
            <w:pPr>
              <w:spacing w:after="20"/>
              <w:ind w:left="20"/>
              <w:jc w:val="both"/>
            </w:pPr>
            <w:r>
              <w:rPr>
                <w:rFonts w:ascii="Times New Roman"/>
                <w:b w:val="false"/>
                <w:i w:val="false"/>
                <w:color w:val="000000"/>
                <w:sz w:val="20"/>
              </w:rPr>
              <w:t>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Садовская И., Оразалиева М.,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Ермилова Е., </w:t>
            </w:r>
          </w:p>
          <w:p>
            <w:pPr>
              <w:spacing w:after="20"/>
              <w:ind w:left="20"/>
              <w:jc w:val="both"/>
            </w:pPr>
            <w:r>
              <w:rPr>
                <w:rFonts w:ascii="Times New Roman"/>
                <w:b w:val="false"/>
                <w:i w:val="false"/>
                <w:color w:val="000000"/>
                <w:sz w:val="20"/>
              </w:rPr>
              <w:t xml:space="preserve">
Попкова С., </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Болтушенко Н., Зворыгина В., Избасарова Р., Лауто О., Помогайко Т.,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Новаковская О.,</w:t>
            </w:r>
          </w:p>
          <w:p>
            <w:pPr>
              <w:spacing w:after="20"/>
              <w:ind w:left="20"/>
              <w:jc w:val="both"/>
            </w:pPr>
            <w:r>
              <w:rPr>
                <w:rFonts w:ascii="Times New Roman"/>
                <w:b w:val="false"/>
                <w:i w:val="false"/>
                <w:color w:val="000000"/>
                <w:sz w:val="20"/>
              </w:rPr>
              <w:t xml:space="preserve">
Ракицкая А., </w:t>
            </w:r>
          </w:p>
          <w:p>
            <w:pPr>
              <w:spacing w:after="20"/>
              <w:ind w:left="20"/>
              <w:jc w:val="both"/>
            </w:pPr>
            <w:r>
              <w:rPr>
                <w:rFonts w:ascii="Times New Roman"/>
                <w:b w:val="false"/>
                <w:i w:val="false"/>
                <w:color w:val="000000"/>
                <w:sz w:val="20"/>
              </w:rPr>
              <w:t xml:space="preserve">
Тузова Н., </w:t>
            </w:r>
          </w:p>
          <w:p>
            <w:pPr>
              <w:spacing w:after="20"/>
              <w:ind w:left="20"/>
              <w:jc w:val="both"/>
            </w:pPr>
            <w:r>
              <w:rPr>
                <w:rFonts w:ascii="Times New Roman"/>
                <w:b w:val="false"/>
                <w:i w:val="false"/>
                <w:color w:val="000000"/>
                <w:sz w:val="20"/>
              </w:rPr>
              <w:t>
Бараникова В., Лисовская Н., Зайнуллина А.,</w:t>
            </w:r>
          </w:p>
          <w:p>
            <w:pPr>
              <w:spacing w:after="20"/>
              <w:ind w:left="20"/>
              <w:jc w:val="both"/>
            </w:pPr>
            <w:r>
              <w:rPr>
                <w:rFonts w:ascii="Times New Roman"/>
                <w:b w:val="false"/>
                <w:i w:val="false"/>
                <w:color w:val="000000"/>
                <w:sz w:val="20"/>
              </w:rPr>
              <w:t>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Кульгильдинова Т., Якунина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w:t>
            </w:r>
          </w:p>
          <w:p>
            <w:pPr>
              <w:spacing w:after="20"/>
              <w:ind w:left="20"/>
              <w:jc w:val="both"/>
            </w:pPr>
            <w:r>
              <w:rPr>
                <w:rFonts w:ascii="Times New Roman"/>
                <w:b w:val="false"/>
                <w:i w:val="false"/>
                <w:color w:val="000000"/>
                <w:sz w:val="20"/>
              </w:rPr>
              <w:t xml:space="preserve">
Толоконникова Т., Крылова Е., </w:t>
            </w:r>
          </w:p>
          <w:p>
            <w:pPr>
              <w:spacing w:after="20"/>
              <w:ind w:left="20"/>
              <w:jc w:val="both"/>
            </w:pPr>
            <w:r>
              <w:rPr>
                <w:rFonts w:ascii="Times New Roman"/>
                <w:b w:val="false"/>
                <w:i w:val="false"/>
                <w:color w:val="000000"/>
                <w:sz w:val="20"/>
              </w:rPr>
              <w:t>
Оспанова И.,</w:t>
            </w:r>
          </w:p>
          <w:p>
            <w:pPr>
              <w:spacing w:after="20"/>
              <w:ind w:left="20"/>
              <w:jc w:val="both"/>
            </w:pPr>
            <w:r>
              <w:rPr>
                <w:rFonts w:ascii="Times New Roman"/>
                <w:b w:val="false"/>
                <w:i w:val="false"/>
                <w:color w:val="000000"/>
                <w:sz w:val="20"/>
              </w:rPr>
              <w:t>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Павленко В., Бражникова Е., Юсупова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(қазақ тілді емес мектептер үшін)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Кайырбекова А., Нукебаева Б., Мухамеджанова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 Т., Астамбаева Ж., Мергенбаева Н. , Козленко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w:t>
            </w:r>
          </w:p>
          <w:p>
            <w:pPr>
              <w:spacing w:after="20"/>
              <w:ind w:left="20"/>
              <w:jc w:val="both"/>
            </w:pPr>
            <w:r>
              <w:rPr>
                <w:rFonts w:ascii="Times New Roman"/>
                <w:b w:val="false"/>
                <w:i w:val="false"/>
                <w:color w:val="000000"/>
                <w:sz w:val="20"/>
              </w:rPr>
              <w:t>
Копеева Г., Каптагаева А.,</w:t>
            </w:r>
          </w:p>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p>
            <w:pPr>
              <w:spacing w:after="20"/>
              <w:ind w:left="20"/>
              <w:jc w:val="both"/>
            </w:pPr>
            <w:r>
              <w:rPr>
                <w:rFonts w:ascii="Times New Roman"/>
                <w:b w:val="false"/>
                <w:i w:val="false"/>
                <w:color w:val="000000"/>
                <w:sz w:val="20"/>
              </w:rPr>
              <w:t xml:space="preserve">
Гаипбаева 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Исабаева Д., Назарбекова А., Зординова П., Аубекова 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http://www.notedu.kz/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Давлетова А., Маскаленко Ю., Панченко Ю., Нургалиева Г., Тажигулова А., Арыстанова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Суюндикова Ж., Зворыгина В., Болтушенко Н., Помогайко Т., Лауто О.,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 Ташенова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мира.Учебник</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Зворыгина В., Болтушенко Н., Суюндикова Ж., Яндулова Т.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Турмашева Б., </w:t>
            </w:r>
          </w:p>
          <w:p>
            <w:pPr>
              <w:spacing w:after="20"/>
              <w:ind w:left="20"/>
              <w:jc w:val="both"/>
            </w:pPr>
            <w:r>
              <w:rPr>
                <w:rFonts w:ascii="Times New Roman"/>
                <w:b w:val="false"/>
                <w:i w:val="false"/>
                <w:color w:val="000000"/>
                <w:sz w:val="20"/>
              </w:rPr>
              <w:t xml:space="preserve">
Салиш С., </w:t>
            </w:r>
          </w:p>
          <w:p>
            <w:pPr>
              <w:spacing w:after="20"/>
              <w:ind w:left="20"/>
              <w:jc w:val="both"/>
            </w:pPr>
            <w:r>
              <w:rPr>
                <w:rFonts w:ascii="Times New Roman"/>
                <w:b w:val="false"/>
                <w:i w:val="false"/>
                <w:color w:val="000000"/>
                <w:sz w:val="20"/>
              </w:rPr>
              <w:t>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Дюжикова М., ЗолотарҰва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Раупова Н., </w:t>
            </w:r>
          </w:p>
          <w:p>
            <w:pPr>
              <w:spacing w:after="20"/>
              <w:ind w:left="20"/>
              <w:jc w:val="both"/>
            </w:pPr>
            <w:r>
              <w:rPr>
                <w:rFonts w:ascii="Times New Roman"/>
                <w:b w:val="false"/>
                <w:i w:val="false"/>
                <w:color w:val="000000"/>
                <w:sz w:val="20"/>
              </w:rPr>
              <w:t xml:space="preserve">
Тулебиев А., </w:t>
            </w:r>
          </w:p>
          <w:p>
            <w:pPr>
              <w:spacing w:after="20"/>
              <w:ind w:left="20"/>
              <w:jc w:val="both"/>
            </w:pPr>
            <w:r>
              <w:rPr>
                <w:rFonts w:ascii="Times New Roman"/>
                <w:b w:val="false"/>
                <w:i w:val="false"/>
                <w:color w:val="000000"/>
                <w:sz w:val="20"/>
              </w:rPr>
              <w:t>
Бочкарев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w:t>
            </w:r>
          </w:p>
          <w:p>
            <w:pPr>
              <w:spacing w:after="20"/>
              <w:ind w:left="20"/>
              <w:jc w:val="both"/>
            </w:pPr>
            <w:r>
              <w:rPr>
                <w:rFonts w:ascii="Times New Roman"/>
                <w:b w:val="false"/>
                <w:i w:val="false"/>
                <w:color w:val="000000"/>
                <w:sz w:val="20"/>
              </w:rPr>
              <w:t>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Королькова Н., Жолдасбекова С., Мадиева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w:t>
            </w:r>
          </w:p>
          <w:p>
            <w:pPr>
              <w:spacing w:after="20"/>
              <w:ind w:left="20"/>
              <w:jc w:val="both"/>
            </w:pPr>
            <w:r>
              <w:rPr>
                <w:rFonts w:ascii="Times New Roman"/>
                <w:b w:val="false"/>
                <w:i w:val="false"/>
                <w:color w:val="000000"/>
                <w:sz w:val="20"/>
              </w:rPr>
              <w:t>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Ермилова Е., </w:t>
            </w:r>
          </w:p>
          <w:p>
            <w:pPr>
              <w:spacing w:after="20"/>
              <w:ind w:left="20"/>
              <w:jc w:val="both"/>
            </w:pPr>
            <w:r>
              <w:rPr>
                <w:rFonts w:ascii="Times New Roman"/>
                <w:b w:val="false"/>
                <w:i w:val="false"/>
                <w:color w:val="000000"/>
                <w:sz w:val="20"/>
              </w:rPr>
              <w:t>
Попкова С.,</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 Каппучи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w:t>
            </w:r>
          </w:p>
          <w:p>
            <w:pPr>
              <w:spacing w:after="20"/>
              <w:ind w:left="20"/>
              <w:jc w:val="both"/>
            </w:pPr>
            <w:r>
              <w:rPr>
                <w:rFonts w:ascii="Times New Roman"/>
                <w:b w:val="false"/>
                <w:i w:val="false"/>
                <w:color w:val="000000"/>
                <w:sz w:val="20"/>
              </w:rPr>
              <w:t>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Назарбекова А., Зординова П., Аубекова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Самопознание. Мультимедийный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Сапарбаева А. Джубатова Л. Кудышева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научно-практический, образовательный и оздоровительный центр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w:t>
            </w:r>
          </w:p>
          <w:p>
            <w:pPr>
              <w:spacing w:after="20"/>
              <w:ind w:left="20"/>
              <w:jc w:val="both"/>
            </w:pPr>
            <w:r>
              <w:rPr>
                <w:rFonts w:ascii="Times New Roman"/>
                <w:b w:val="false"/>
                <w:i w:val="false"/>
                <w:color w:val="000000"/>
                <w:sz w:val="20"/>
              </w:rPr>
              <w:t>
Копеева Г., Каптагаева А.,</w:t>
            </w:r>
          </w:p>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Дәулеткереева, Г. Мұқанғалиева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Электронный учебник Часть 1,2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Информационно-коммуникационные технологии.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Кобдикова Ж.,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Жубакова С., Сысоева О., Кальченко Т., Ершова Т., Нургалиева Г., Тажигулова А., Рамазанова Г., Мукашев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 Төлебиев Ә., Дашкевич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Шарабко Л., Мункеева Г., Хабло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w:t>
            </w:r>
          </w:p>
          <w:p>
            <w:pPr>
              <w:spacing w:after="20"/>
              <w:ind w:left="20"/>
              <w:jc w:val="both"/>
            </w:pPr>
            <w:r>
              <w:rPr>
                <w:rFonts w:ascii="Times New Roman"/>
                <w:b w:val="false"/>
                <w:i w:val="false"/>
                <w:color w:val="000000"/>
                <w:sz w:val="20"/>
              </w:rPr>
              <w:t xml:space="preserve">
Скляренко К., </w:t>
            </w:r>
          </w:p>
          <w:p>
            <w:pPr>
              <w:spacing w:after="20"/>
              <w:ind w:left="20"/>
              <w:jc w:val="both"/>
            </w:pPr>
            <w:r>
              <w:rPr>
                <w:rFonts w:ascii="Times New Roman"/>
                <w:b w:val="false"/>
                <w:i w:val="false"/>
                <w:color w:val="000000"/>
                <w:sz w:val="20"/>
              </w:rPr>
              <w:t>
Дюсенова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Локтионова Н., </w:t>
            </w:r>
          </w:p>
          <w:p>
            <w:pPr>
              <w:spacing w:after="20"/>
              <w:ind w:left="20"/>
              <w:jc w:val="both"/>
            </w:pPr>
            <w:r>
              <w:rPr>
                <w:rFonts w:ascii="Times New Roman"/>
                <w:b w:val="false"/>
                <w:i w:val="false"/>
                <w:color w:val="000000"/>
                <w:sz w:val="20"/>
              </w:rPr>
              <w:t>
Забинякова Г.,</w:t>
            </w:r>
          </w:p>
          <w:p>
            <w:pPr>
              <w:spacing w:after="20"/>
              <w:ind w:left="20"/>
              <w:jc w:val="both"/>
            </w:pPr>
            <w:r>
              <w:rPr>
                <w:rFonts w:ascii="Times New Roman"/>
                <w:b w:val="false"/>
                <w:i w:val="false"/>
                <w:color w:val="000000"/>
                <w:sz w:val="20"/>
              </w:rPr>
              <w:t>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Қосымова Г., Ерхожина Ш., Тәуекелова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http://e-booksgkn.kz/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Кайдасов Ж, </w:t>
            </w:r>
          </w:p>
          <w:p>
            <w:pPr>
              <w:spacing w:after="20"/>
              <w:ind w:left="20"/>
              <w:jc w:val="both"/>
            </w:pPr>
            <w:r>
              <w:rPr>
                <w:rFonts w:ascii="Times New Roman"/>
                <w:b w:val="false"/>
                <w:i w:val="false"/>
                <w:color w:val="000000"/>
                <w:sz w:val="20"/>
              </w:rPr>
              <w:t xml:space="preserve">
Грачева С., </w:t>
            </w:r>
          </w:p>
          <w:p>
            <w:pPr>
              <w:spacing w:after="20"/>
              <w:ind w:left="20"/>
              <w:jc w:val="both"/>
            </w:pPr>
            <w:r>
              <w:rPr>
                <w:rFonts w:ascii="Times New Roman"/>
                <w:b w:val="false"/>
                <w:i w:val="false"/>
                <w:color w:val="000000"/>
                <w:sz w:val="20"/>
              </w:rPr>
              <w:t>
Деменова Р.,</w:t>
            </w:r>
          </w:p>
          <w:p>
            <w:pPr>
              <w:spacing w:after="20"/>
              <w:ind w:left="20"/>
              <w:jc w:val="both"/>
            </w:pPr>
            <w:r>
              <w:rPr>
                <w:rFonts w:ascii="Times New Roman"/>
                <w:b w:val="false"/>
                <w:i w:val="false"/>
                <w:color w:val="000000"/>
                <w:sz w:val="20"/>
              </w:rPr>
              <w:t>
Берикканова С.,</w:t>
            </w:r>
          </w:p>
          <w:p>
            <w:pPr>
              <w:spacing w:after="20"/>
              <w:ind w:left="20"/>
              <w:jc w:val="both"/>
            </w:pPr>
            <w:r>
              <w:rPr>
                <w:rFonts w:ascii="Times New Roman"/>
                <w:b w:val="false"/>
                <w:i w:val="false"/>
                <w:color w:val="000000"/>
                <w:sz w:val="20"/>
              </w:rPr>
              <w:t>
Рамазанова А.,</w:t>
            </w:r>
          </w:p>
          <w:p>
            <w:pPr>
              <w:spacing w:after="20"/>
              <w:ind w:left="20"/>
              <w:jc w:val="both"/>
            </w:pPr>
            <w:r>
              <w:rPr>
                <w:rFonts w:ascii="Times New Roman"/>
                <w:b w:val="false"/>
                <w:i w:val="false"/>
                <w:color w:val="000000"/>
                <w:sz w:val="20"/>
              </w:rPr>
              <w:t xml:space="preserve">
Нургалиева Г., </w:t>
            </w:r>
          </w:p>
          <w:p>
            <w:pPr>
              <w:spacing w:after="20"/>
              <w:ind w:left="20"/>
              <w:jc w:val="both"/>
            </w:pPr>
            <w:r>
              <w:rPr>
                <w:rFonts w:ascii="Times New Roman"/>
                <w:b w:val="false"/>
                <w:i w:val="false"/>
                <w:color w:val="000000"/>
                <w:sz w:val="20"/>
              </w:rPr>
              <w:t>
Тажигулова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http://www.notedu.kz/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Давлетова А., Панченко Ю.,</w:t>
            </w:r>
          </w:p>
          <w:p>
            <w:pPr>
              <w:spacing w:after="20"/>
              <w:ind w:left="20"/>
              <w:jc w:val="both"/>
            </w:pPr>
            <w:r>
              <w:rPr>
                <w:rFonts w:ascii="Times New Roman"/>
                <w:b w:val="false"/>
                <w:i w:val="false"/>
                <w:color w:val="000000"/>
                <w:sz w:val="20"/>
              </w:rPr>
              <w:t xml:space="preserve">
Маскаленко Ю., Нургалиева Г., </w:t>
            </w:r>
          </w:p>
          <w:p>
            <w:pPr>
              <w:spacing w:after="20"/>
              <w:ind w:left="20"/>
              <w:jc w:val="both"/>
            </w:pPr>
            <w:r>
              <w:rPr>
                <w:rFonts w:ascii="Times New Roman"/>
                <w:b w:val="false"/>
                <w:i w:val="false"/>
                <w:color w:val="000000"/>
                <w:sz w:val="20"/>
              </w:rPr>
              <w:t xml:space="preserve">
Тажигулова А., </w:t>
            </w:r>
          </w:p>
          <w:p>
            <w:pPr>
              <w:spacing w:after="20"/>
              <w:ind w:left="20"/>
              <w:jc w:val="both"/>
            </w:pPr>
            <w:r>
              <w:rPr>
                <w:rFonts w:ascii="Times New Roman"/>
                <w:b w:val="false"/>
                <w:i w:val="false"/>
                <w:color w:val="000000"/>
                <w:sz w:val="20"/>
              </w:rPr>
              <w:t>
Арыстанова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Нұртаева М.,</w:t>
            </w:r>
          </w:p>
          <w:p>
            <w:pPr>
              <w:spacing w:after="20"/>
              <w:ind w:left="20"/>
              <w:jc w:val="both"/>
            </w:pPr>
            <w:r>
              <w:rPr>
                <w:rFonts w:ascii="Times New Roman"/>
                <w:b w:val="false"/>
                <w:i w:val="false"/>
                <w:color w:val="000000"/>
                <w:sz w:val="20"/>
              </w:rPr>
              <w:t>
Очкур Е.,</w:t>
            </w:r>
          </w:p>
          <w:p>
            <w:pPr>
              <w:spacing w:after="20"/>
              <w:ind w:left="20"/>
              <w:jc w:val="both"/>
            </w:pPr>
            <w:r>
              <w:rPr>
                <w:rFonts w:ascii="Times New Roman"/>
                <w:b w:val="false"/>
                <w:i w:val="false"/>
                <w:color w:val="000000"/>
                <w:sz w:val="20"/>
              </w:rPr>
              <w:t>
Белоусова Т.,</w:t>
            </w:r>
          </w:p>
          <w:p>
            <w:pPr>
              <w:spacing w:after="20"/>
              <w:ind w:left="20"/>
              <w:jc w:val="both"/>
            </w:pPr>
            <w:r>
              <w:rPr>
                <w:rFonts w:ascii="Times New Roman"/>
                <w:b w:val="false"/>
                <w:i w:val="false"/>
                <w:color w:val="000000"/>
                <w:sz w:val="20"/>
              </w:rPr>
              <w:t>
Паимцева Н.,</w:t>
            </w:r>
          </w:p>
          <w:p>
            <w:pPr>
              <w:spacing w:after="20"/>
              <w:ind w:left="20"/>
              <w:jc w:val="both"/>
            </w:pPr>
            <w:r>
              <w:rPr>
                <w:rFonts w:ascii="Times New Roman"/>
                <w:b w:val="false"/>
                <w:i w:val="false"/>
                <w:color w:val="000000"/>
                <w:sz w:val="20"/>
              </w:rPr>
              <w:t>
Ударцева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Электронный учебник 1,2 часть</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Верховцева Л., Костюченко О. Ушакова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w:t>
            </w:r>
          </w:p>
          <w:p>
            <w:pPr>
              <w:spacing w:after="20"/>
              <w:ind w:left="20"/>
              <w:jc w:val="both"/>
            </w:pPr>
            <w:r>
              <w:rPr>
                <w:rFonts w:ascii="Times New Roman"/>
                <w:b w:val="false"/>
                <w:i w:val="false"/>
                <w:color w:val="000000"/>
                <w:sz w:val="20"/>
              </w:rPr>
              <w:t xml:space="preserve">
Попкова С., </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w:t>
            </w:r>
          </w:p>
          <w:p>
            <w:pPr>
              <w:spacing w:after="20"/>
              <w:ind w:left="20"/>
              <w:jc w:val="both"/>
            </w:pPr>
            <w:r>
              <w:rPr>
                <w:rFonts w:ascii="Times New Roman"/>
                <w:b w:val="false"/>
                <w:i w:val="false"/>
                <w:color w:val="000000"/>
                <w:sz w:val="20"/>
              </w:rPr>
              <w:t xml:space="preserve">
Попкова С., </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Электронный учебник (вариант для девочек) </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Электронный учебник (вариант для мальчиков)</w:t>
            </w:r>
          </w:p>
          <w:p>
            <w:pPr>
              <w:spacing w:after="20"/>
              <w:ind w:left="20"/>
              <w:jc w:val="both"/>
            </w:pPr>
            <w:r>
              <w:rPr>
                <w:rFonts w:ascii="Times New Roman"/>
                <w:b w:val="false"/>
                <w:i w:val="false"/>
                <w:color w:val="000000"/>
                <w:sz w:val="20"/>
              </w:rPr>
              <w:t xml:space="preserve">
http://keleshek-2030.kz/portal.php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Развенкова И.,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Шарабко Л., Мункеева Г., Хабло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 Кусаинова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Чакликова С., Рахимова У., Берикканова С., Рамазанова А.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Суюндикова Ж., Верховцева Л., Костюченко О., Прахнау В., Касымов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Мащенских Е., Бормотова Т., Жунусова Г.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w:t>
            </w:r>
          </w:p>
          <w:p>
            <w:pPr>
              <w:spacing w:after="20"/>
              <w:ind w:left="20"/>
              <w:jc w:val="both"/>
            </w:pPr>
            <w:r>
              <w:rPr>
                <w:rFonts w:ascii="Times New Roman"/>
                <w:b w:val="false"/>
                <w:i w:val="false"/>
                <w:color w:val="000000"/>
                <w:sz w:val="20"/>
              </w:rPr>
              <w:t>
Электронный учебник(СD)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Баймуханов Б., Козтаева К., Берикканова С., Соколова А., Нургалиева Г., Тажигулова А., Арыстанова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w:t>
            </w:r>
          </w:p>
          <w:p>
            <w:pPr>
              <w:spacing w:after="20"/>
              <w:ind w:left="20"/>
              <w:jc w:val="both"/>
            </w:pPr>
            <w:r>
              <w:rPr>
                <w:rFonts w:ascii="Times New Roman"/>
                <w:b w:val="false"/>
                <w:i w:val="false"/>
                <w:color w:val="000000"/>
                <w:sz w:val="20"/>
              </w:rPr>
              <w:t xml:space="preserve">
http://keleshek-2030.kz/portal.php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 Жумадилова А., Подкопов Е., Ергалиев Ж., Казаков А.,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www.oqulyqtar.kz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Самопознание. Мультимедийный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научно-практический, образовательный и оздоровительный центр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 Дюсенова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Г.Қосымова, </w:t>
            </w:r>
          </w:p>
          <w:p>
            <w:pPr>
              <w:spacing w:after="20"/>
              <w:ind w:left="20"/>
              <w:jc w:val="both"/>
            </w:pPr>
            <w:r>
              <w:rPr>
                <w:rFonts w:ascii="Times New Roman"/>
                <w:b w:val="false"/>
                <w:i w:val="false"/>
                <w:color w:val="000000"/>
                <w:sz w:val="20"/>
              </w:rPr>
              <w:t>
Ш. Ерхожина, Б.Абикеева.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w:t>
            </w:r>
          </w:p>
          <w:p>
            <w:pPr>
              <w:spacing w:after="20"/>
              <w:ind w:left="20"/>
              <w:jc w:val="both"/>
            </w:pPr>
            <w:r>
              <w:rPr>
                <w:rFonts w:ascii="Times New Roman"/>
                <w:b w:val="false"/>
                <w:i w:val="false"/>
                <w:color w:val="000000"/>
                <w:sz w:val="20"/>
              </w:rPr>
              <w:t>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 http://e-booksgkn.kz/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Кайдасов Ж, Грачева С., Айтпаева С., Берикканова С.,</w:t>
            </w:r>
          </w:p>
          <w:p>
            <w:pPr>
              <w:spacing w:after="20"/>
              <w:ind w:left="20"/>
              <w:jc w:val="both"/>
            </w:pPr>
            <w:r>
              <w:rPr>
                <w:rFonts w:ascii="Times New Roman"/>
                <w:b w:val="false"/>
                <w:i w:val="false"/>
                <w:color w:val="000000"/>
                <w:sz w:val="20"/>
              </w:rPr>
              <w:t>
Рамазанова А.,</w:t>
            </w:r>
          </w:p>
          <w:p>
            <w:pPr>
              <w:spacing w:after="20"/>
              <w:ind w:left="20"/>
              <w:jc w:val="both"/>
            </w:pPr>
            <w:r>
              <w:rPr>
                <w:rFonts w:ascii="Times New Roman"/>
                <w:b w:val="false"/>
                <w:i w:val="false"/>
                <w:color w:val="000000"/>
                <w:sz w:val="20"/>
              </w:rPr>
              <w:t>
Нургалиева Г., Тажигулова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w:t>
            </w:r>
          </w:p>
          <w:p>
            <w:pPr>
              <w:spacing w:after="20"/>
              <w:ind w:left="20"/>
              <w:jc w:val="both"/>
            </w:pPr>
            <w:r>
              <w:rPr>
                <w:rFonts w:ascii="Times New Roman"/>
                <w:b w:val="false"/>
                <w:i w:val="false"/>
                <w:color w:val="000000"/>
                <w:sz w:val="20"/>
              </w:rPr>
              <w:t>
Маханова А.,</w:t>
            </w:r>
          </w:p>
          <w:p>
            <w:pPr>
              <w:spacing w:after="20"/>
              <w:ind w:left="20"/>
              <w:jc w:val="both"/>
            </w:pPr>
            <w:r>
              <w:rPr>
                <w:rFonts w:ascii="Times New Roman"/>
                <w:b w:val="false"/>
                <w:i w:val="false"/>
                <w:color w:val="000000"/>
                <w:sz w:val="20"/>
              </w:rPr>
              <w:t>
Рсалина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География. </w:t>
            </w:r>
          </w:p>
          <w:p>
            <w:pPr>
              <w:spacing w:after="20"/>
              <w:ind w:left="20"/>
              <w:jc w:val="both"/>
            </w:pPr>
            <w:r>
              <w:rPr>
                <w:rFonts w:ascii="Times New Roman"/>
                <w:b w:val="false"/>
                <w:i w:val="false"/>
                <w:color w:val="000000"/>
                <w:sz w:val="20"/>
              </w:rPr>
              <w:t>
Электронный учебник 1,2 часть</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Байметова Ж., Тенькебаева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Шуюшбаева Н.,</w:t>
            </w:r>
          </w:p>
          <w:p>
            <w:pPr>
              <w:spacing w:after="20"/>
              <w:ind w:left="20"/>
              <w:jc w:val="both"/>
            </w:pPr>
            <w:r>
              <w:rPr>
                <w:rFonts w:ascii="Times New Roman"/>
                <w:b w:val="false"/>
                <w:i w:val="false"/>
                <w:color w:val="000000"/>
                <w:sz w:val="20"/>
              </w:rPr>
              <w:t>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w:t>
            </w:r>
          </w:p>
          <w:p>
            <w:pPr>
              <w:spacing w:after="20"/>
              <w:ind w:left="20"/>
              <w:jc w:val="both"/>
            </w:pPr>
            <w:r>
              <w:rPr>
                <w:rFonts w:ascii="Times New Roman"/>
                <w:b w:val="false"/>
                <w:i w:val="false"/>
                <w:color w:val="000000"/>
                <w:sz w:val="20"/>
              </w:rPr>
              <w:t>
Даданбеков Е., Тоқбергенова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http://www.notedu.kz/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Джусубалиева Д., Шамганова Т. Нургалиева Г., Тажигулова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Жумадилова Р., Сайфуллакызы Б., Матаева З., Абеу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Қ.,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Ермилова Е., Попкова С., </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Ермилова Е., Попкова С., </w:t>
            </w:r>
          </w:p>
          <w:p>
            <w:pPr>
              <w:spacing w:after="20"/>
              <w:ind w:left="20"/>
              <w:jc w:val="both"/>
            </w:pPr>
            <w:r>
              <w:rPr>
                <w:rFonts w:ascii="Times New Roman"/>
                <w:b w:val="false"/>
                <w:i w:val="false"/>
                <w:color w:val="000000"/>
                <w:sz w:val="20"/>
              </w:rPr>
              <w:t>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Электронный учебник (вариант для девочек)</w:t>
            </w:r>
          </w:p>
          <w:p>
            <w:pPr>
              <w:spacing w:after="20"/>
              <w:ind w:left="20"/>
              <w:jc w:val="both"/>
            </w:pPr>
            <w:r>
              <w:rPr>
                <w:rFonts w:ascii="Times New Roman"/>
                <w:b w:val="false"/>
                <w:i w:val="false"/>
                <w:color w:val="000000"/>
                <w:sz w:val="20"/>
              </w:rPr>
              <w:t xml:space="preserve">
http://keleshek-2030.kz/portal.php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Алимсаева Р., Развенкова И., Велькер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Электронный учебник (вариант для мальчиков)</w:t>
            </w:r>
          </w:p>
          <w:p>
            <w:pPr>
              <w:spacing w:after="20"/>
              <w:ind w:left="20"/>
              <w:jc w:val="both"/>
            </w:pPr>
            <w:r>
              <w:rPr>
                <w:rFonts w:ascii="Times New Roman"/>
                <w:b w:val="false"/>
                <w:i w:val="false"/>
                <w:color w:val="000000"/>
                <w:sz w:val="20"/>
              </w:rPr>
              <w:t xml:space="preserve">
http://keleshek-2030.kz/portal.php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w:t>
            </w:r>
          </w:p>
          <w:p>
            <w:pPr>
              <w:spacing w:after="20"/>
              <w:ind w:left="20"/>
              <w:jc w:val="both"/>
            </w:pPr>
            <w:r>
              <w:rPr>
                <w:rFonts w:ascii="Times New Roman"/>
                <w:b w:val="false"/>
                <w:i w:val="false"/>
                <w:color w:val="000000"/>
                <w:sz w:val="20"/>
              </w:rPr>
              <w:t xml:space="preserve">
Развенкова И., Велькер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Казаков А., Лосенко О., Ергалиев Ж., Подкопов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Электронный учебник (web-платформа) www.oqulyqtar.kz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Демидова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Самопознание. Мультимедийный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Сапарбаева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научно-практический, образовательный и оздоровительный центр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Электронный учебник (web-платформа) Ekitap.kz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w:t>
            </w:r>
          </w:p>
          <w:p>
            <w:pPr>
              <w:spacing w:after="20"/>
              <w:ind w:left="20"/>
              <w:jc w:val="both"/>
            </w:pPr>
            <w:r>
              <w:rPr>
                <w:rFonts w:ascii="Times New Roman"/>
                <w:b w:val="false"/>
                <w:i w:val="false"/>
                <w:color w:val="000000"/>
                <w:sz w:val="20"/>
              </w:rPr>
              <w:t>
Бекежанова А.,</w:t>
            </w:r>
          </w:p>
          <w:p>
            <w:pPr>
              <w:spacing w:after="20"/>
              <w:ind w:left="20"/>
              <w:jc w:val="both"/>
            </w:pPr>
            <w:r>
              <w:rPr>
                <w:rFonts w:ascii="Times New Roman"/>
                <w:b w:val="false"/>
                <w:i w:val="false"/>
                <w:color w:val="000000"/>
                <w:sz w:val="20"/>
              </w:rPr>
              <w:t>
Базаева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Куанышева Г., Байметова Ж., Джаналеева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Самойленко Н., Жунусова Г.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Баймуханов Б., Берикканова С., Рамазанова А.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педагогических технологий и информатизации образования</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Кайдасов Ж., Козтаева К., Нургалиева Г., Тажигулова А., Арыстанова А., Тажигулова А., Баекенов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Подкопов Е., Ергалиев Ж., Казаков А.,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Жаксыбаева Н., Удачина К., Альжанова Г., Нургалиева Г., Тажигулова А., Арыстанова А., Баекенов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Физика.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Нургалиев Т., Искакова А., Мадиярова К., Козыбай А., Нургалиева Г., Тажигулова А., Рисмагамбетова Н., Тажигулова А., Туякбасарова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Химия.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Джусубалиева Д., Шамганова Т., Бредихина Т., Торгаева Э., Алимжанова К., Нургалиева Г., Тажигулова А., Пентина Л., Тажигулова А., Оралбекова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Черчение.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Есумхан Ы., Наби И., Ибишев У., Сырлыбаев М., Баймбетова К. и другие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1,2 часть</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Саипов А., Балгабаева Б., Сапаров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(ЕМН)</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Султанова, М. Бондаренко, А. Сарсенбекова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(ОГН)</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 О., Ардақұлы Д., Ескендирова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Казаков А., Ергалиев Ж., Лосенко О., Подкопов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.(ЕМН) Электронный учебник</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Нурмуханбетова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(ЕМН) Электронный учебник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Тулепбекова С., Жапанова Г., Былинская С., Чистякова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Биология.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Шахова Л., Беспалько О.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Химия.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Торгаева Э., Шуленбаева Ж. и другие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Часть 1. Начальная военная и технологическая подготовка. Часть 2. Учебно-полевые (лагерные) сборы.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Рыспаев А., Адельбаев Е., Асилов Н., Рихтер А., Ерекешев А., Усербаев А., Саткулов Ж., Куптилеуова С.,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Г.Косымова, </w:t>
            </w:r>
          </w:p>
          <w:p>
            <w:pPr>
              <w:spacing w:after="20"/>
              <w:ind w:left="20"/>
              <w:jc w:val="both"/>
            </w:pPr>
            <w:r>
              <w:rPr>
                <w:rFonts w:ascii="Times New Roman"/>
                <w:b w:val="false"/>
                <w:i w:val="false"/>
                <w:color w:val="000000"/>
                <w:sz w:val="20"/>
              </w:rPr>
              <w:t xml:space="preserve">
М. Бисенбаева, </w:t>
            </w:r>
          </w:p>
          <w:p>
            <w:pPr>
              <w:spacing w:after="20"/>
              <w:ind w:left="20"/>
              <w:jc w:val="both"/>
            </w:pPr>
            <w:r>
              <w:rPr>
                <w:rFonts w:ascii="Times New Roman"/>
                <w:b w:val="false"/>
                <w:i w:val="false"/>
                <w:color w:val="000000"/>
                <w:sz w:val="20"/>
              </w:rPr>
              <w:t xml:space="preserve">
Х. Берденова.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(ОГН).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Электронный учебник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Самойленко Н., Хабло Л. Нургалиева Г., Тажигулова А., Пентина Л., Шарабко Л., Девидзон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Новые образовательные технологии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(ОГН)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(ОГН)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(ОГН) Электронный учебник</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Ергалиев Ж., Казаков А., Лосенко О., Подкопов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w:t>
            </w:r>
          </w:p>
          <w:p>
            <w:pPr>
              <w:spacing w:after="20"/>
              <w:ind w:left="20"/>
              <w:jc w:val="both"/>
            </w:pPr>
            <w:r>
              <w:rPr>
                <w:rFonts w:ascii="Times New Roman"/>
                <w:b w:val="false"/>
                <w:i w:val="false"/>
                <w:color w:val="000000"/>
                <w:sz w:val="20"/>
              </w:rPr>
              <w:t xml:space="preserve">
Тұяқов Е., </w:t>
            </w:r>
          </w:p>
          <w:p>
            <w:pPr>
              <w:spacing w:after="20"/>
              <w:ind w:left="20"/>
              <w:jc w:val="both"/>
            </w:pPr>
            <w:r>
              <w:rPr>
                <w:rFonts w:ascii="Times New Roman"/>
                <w:b w:val="false"/>
                <w:i w:val="false"/>
                <w:color w:val="000000"/>
                <w:sz w:val="20"/>
              </w:rPr>
              <w:t>
Жадраева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(ОГН).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Каймулдинова К., Абдиманапов Б., Әбілмажінова С., Саипов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Қ.,</w:t>
            </w:r>
          </w:p>
          <w:p>
            <w:pPr>
              <w:spacing w:after="20"/>
              <w:ind w:left="20"/>
              <w:jc w:val="both"/>
            </w:pPr>
            <w:r>
              <w:rPr>
                <w:rFonts w:ascii="Times New Roman"/>
                <w:b w:val="false"/>
                <w:i w:val="false"/>
                <w:color w:val="000000"/>
                <w:sz w:val="20"/>
              </w:rPr>
              <w:t>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Қайырбекова Р.,</w:t>
            </w:r>
          </w:p>
          <w:p>
            <w:pPr>
              <w:spacing w:after="20"/>
              <w:ind w:left="20"/>
              <w:jc w:val="both"/>
            </w:pPr>
            <w:r>
              <w:rPr>
                <w:rFonts w:ascii="Times New Roman"/>
                <w:b w:val="false"/>
                <w:i w:val="false"/>
                <w:color w:val="000000"/>
                <w:sz w:val="20"/>
              </w:rPr>
              <w:t>
Ибраева А., Аязбаева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Еркинбаева Л., Назаркулова Л., Ищанова Г., Бекишев А., Турсынкулова Д., Гончаров С., Баданова А., Касымжанова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(ЕМН).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Султанова, М. Бондаренко, В. Михайленко, А. Сарсенбекова, Б. Утегенова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(ЕМН).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Локтионова Н., Забинякова Г., Иттерова 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Информатика. (ЕМН).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Электронный учебник </w:t>
            </w:r>
          </w:p>
          <w:p>
            <w:pPr>
              <w:spacing w:after="20"/>
              <w:ind w:left="20"/>
              <w:jc w:val="both"/>
            </w:pPr>
            <w:r>
              <w:rPr>
                <w:rFonts w:ascii="Times New Roman"/>
                <w:b w:val="false"/>
                <w:i w:val="false"/>
                <w:color w:val="000000"/>
                <w:sz w:val="20"/>
              </w:rPr>
              <w:t>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Лосенко О.,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w:t>
            </w:r>
          </w:p>
          <w:p>
            <w:pPr>
              <w:spacing w:after="20"/>
              <w:ind w:left="20"/>
              <w:jc w:val="both"/>
            </w:pPr>
            <w:r>
              <w:rPr>
                <w:rFonts w:ascii="Times New Roman"/>
                <w:b w:val="false"/>
                <w:i w:val="false"/>
                <w:color w:val="000000"/>
                <w:sz w:val="20"/>
              </w:rPr>
              <w:t>
Тұяқов Е.,</w:t>
            </w:r>
          </w:p>
          <w:p>
            <w:pPr>
              <w:spacing w:after="20"/>
              <w:ind w:left="20"/>
              <w:jc w:val="both"/>
            </w:pPr>
            <w:r>
              <w:rPr>
                <w:rFonts w:ascii="Times New Roman"/>
                <w:b w:val="false"/>
                <w:i w:val="false"/>
                <w:color w:val="000000"/>
                <w:sz w:val="20"/>
              </w:rPr>
              <w:t>
 Жадраева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Биология.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Антошина Н. Нургалиева Г., Тажигулова А., Арыстанова А., Пентина Л., Долженко М., Маукенов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Химия.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Жакирова Н., Жандосова И. и др.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Всемирная история. Электронный учебник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Мажитов С., Милованова Н., Нургалиева Г., Тажигулова А., Далбаева Р., Нукеров Д., Қалыбаев Ә., Ерсинқызы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Каймулдинова К., Абильмажинова С., </w:t>
            </w:r>
          </w:p>
          <w:p>
            <w:pPr>
              <w:spacing w:after="20"/>
              <w:ind w:left="20"/>
              <w:jc w:val="both"/>
            </w:pPr>
            <w:r>
              <w:rPr>
                <w:rFonts w:ascii="Times New Roman"/>
                <w:b w:val="false"/>
                <w:i w:val="false"/>
                <w:color w:val="000000"/>
                <w:sz w:val="20"/>
              </w:rPr>
              <w:t>
Абдиманапов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География. (ЕМН). </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Тулепбекова С., Жапанова Г., Былинская С., Чистякова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Қ.,</w:t>
            </w:r>
          </w:p>
          <w:p>
            <w:pPr>
              <w:spacing w:after="20"/>
              <w:ind w:left="20"/>
              <w:jc w:val="both"/>
            </w:pPr>
            <w:r>
              <w:rPr>
                <w:rFonts w:ascii="Times New Roman"/>
                <w:b w:val="false"/>
                <w:i w:val="false"/>
                <w:color w:val="000000"/>
                <w:sz w:val="20"/>
              </w:rPr>
              <w:t>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Қайырбекова Р.,</w:t>
            </w:r>
          </w:p>
          <w:p>
            <w:pPr>
              <w:spacing w:after="20"/>
              <w:ind w:left="20"/>
              <w:jc w:val="both"/>
            </w:pPr>
            <w:r>
              <w:rPr>
                <w:rFonts w:ascii="Times New Roman"/>
                <w:b w:val="false"/>
                <w:i w:val="false"/>
                <w:color w:val="000000"/>
                <w:sz w:val="20"/>
              </w:rPr>
              <w:t xml:space="preserve">
Ибраева А., </w:t>
            </w:r>
          </w:p>
          <w:p>
            <w:pPr>
              <w:spacing w:after="20"/>
              <w:ind w:left="20"/>
              <w:jc w:val="both"/>
            </w:pPr>
            <w:r>
              <w:rPr>
                <w:rFonts w:ascii="Times New Roman"/>
                <w:b w:val="false"/>
                <w:i w:val="false"/>
                <w:color w:val="000000"/>
                <w:sz w:val="20"/>
              </w:rPr>
              <w:t>
Аязбаева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Еркинбаева Л., Назаркулова Л., Ищанова Г.,</w:t>
            </w:r>
          </w:p>
          <w:p>
            <w:pPr>
              <w:spacing w:after="20"/>
              <w:ind w:left="20"/>
              <w:jc w:val="both"/>
            </w:pPr>
            <w:r>
              <w:rPr>
                <w:rFonts w:ascii="Times New Roman"/>
                <w:b w:val="false"/>
                <w:i w:val="false"/>
                <w:color w:val="000000"/>
                <w:sz w:val="20"/>
              </w:rPr>
              <w:t>
Бекишев А., Турсынкулова Д., Гончаров С., Баданова А., Касымжанова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Электронный учебник для учащихся 11 класса общеобразовательной школы</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Рихтер А., Яковенко В., Лосенко О., Ергалиев Ж., Подкопов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Электронный учебник (web-платформа) http://oqulyqtar.kz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Тасбулатов А.,</w:t>
            </w:r>
          </w:p>
          <w:p>
            <w:pPr>
              <w:spacing w:after="20"/>
              <w:ind w:left="20"/>
              <w:jc w:val="both"/>
            </w:pPr>
            <w:r>
              <w:rPr>
                <w:rFonts w:ascii="Times New Roman"/>
                <w:b w:val="false"/>
                <w:i w:val="false"/>
                <w:color w:val="000000"/>
                <w:sz w:val="20"/>
              </w:rPr>
              <w:t xml:space="preserve">
Майхиев Д., </w:t>
            </w:r>
          </w:p>
          <w:p>
            <w:pPr>
              <w:spacing w:after="20"/>
              <w:ind w:left="20"/>
              <w:jc w:val="both"/>
            </w:pPr>
            <w:r>
              <w:rPr>
                <w:rFonts w:ascii="Times New Roman"/>
                <w:b w:val="false"/>
                <w:i w:val="false"/>
                <w:color w:val="000000"/>
                <w:sz w:val="20"/>
              </w:rPr>
              <w:t xml:space="preserve">
Лим В., </w:t>
            </w:r>
          </w:p>
          <w:p>
            <w:pPr>
              <w:spacing w:after="20"/>
              <w:ind w:left="20"/>
              <w:jc w:val="both"/>
            </w:pPr>
            <w:r>
              <w:rPr>
                <w:rFonts w:ascii="Times New Roman"/>
                <w:b w:val="false"/>
                <w:i w:val="false"/>
                <w:color w:val="000000"/>
                <w:sz w:val="20"/>
              </w:rPr>
              <w:t>
Гудков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с казахским, русским, уйгурским, узбекским языками обучения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начальная образование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Английский язык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Pupil’s Book for Kazakhstan Grade 1 "Smiles 1".</w:t>
            </w:r>
          </w:p>
          <w:p>
            <w:pPr>
              <w:spacing w:after="20"/>
              <w:ind w:left="20"/>
              <w:jc w:val="both"/>
            </w:pPr>
            <w:r>
              <w:rPr>
                <w:rFonts w:ascii="Times New Roman"/>
                <w:b w:val="false"/>
                <w:i w:val="false"/>
                <w:color w:val="000000"/>
                <w:sz w:val="20"/>
              </w:rPr>
              <w:t xml:space="preserve">
Электронный учебник </w:t>
            </w:r>
          </w:p>
          <w:p>
            <w:pPr>
              <w:spacing w:after="20"/>
              <w:ind w:left="20"/>
              <w:jc w:val="both"/>
            </w:pPr>
            <w:r>
              <w:rPr>
                <w:rFonts w:ascii="Times New Roman"/>
                <w:b w:val="false"/>
                <w:i w:val="false"/>
                <w:color w:val="000000"/>
                <w:sz w:val="20"/>
              </w:rPr>
              <w:t>
(web-платформа) 1 class.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 Virginia Evans Translations by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Ерекше білім беруге қажеттілігі бар білім алушыларға арналған оқу әдебиеті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Көрмейтін білім алушыларға арналған Брайль қарпімен әзірленген (бейімделген) оқулықтар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Рельефті-нүктелі әліппе. Көру қабілеті зақымдалған 1-сынып оқушыларына арналған оқулық. 1, 2, 3, 4, 5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Абаева,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с казахским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Жакупова, Н. Орехова, Н. Лебедева, С. Уакбаева, Ә. Мадхалыкова, Н. Иманбаева, А. Мукашева Бейімдеген: Э. Жұмабекова,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Кузнецова, Д. Сапақов, И. Васева, А. Жамиева, М. Кусаинова, М. Тасбулатова Бейімдеген: Т. Белинская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Байтенова, А. Жакеева, Е. Попова, Ш. Саукатова, Ж. Сейдахметова, Л. Уфимцева Бейімдеген: Т. Белинская,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Бейімдеген: С. Толеутаева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Бейімдеген: С. Толеутаева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3, 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Бейімдеген: Э. Жумабекова П. Имантаева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Ә.Жұмабаева, Г. Уайсова, Г. Сәдуақас Бейімдеген: П. Имантаева,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Ү.Зейнетоллина, В. Қалиева Бейімдеген: П. Имантаева,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 Бейімдеген: П. Имантаева, Э.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Г. Қосымова Бейімдеген: М. Нусипова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Бейімдеген: М. Нусипова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 К. Байшоланова, Е. Байшоланов</w:t>
            </w:r>
          </w:p>
          <w:p>
            <w:pPr>
              <w:spacing w:after="20"/>
              <w:ind w:left="20"/>
              <w:jc w:val="both"/>
            </w:pPr>
            <w:r>
              <w:rPr>
                <w:rFonts w:ascii="Times New Roman"/>
                <w:b w:val="false"/>
                <w:i w:val="false"/>
                <w:color w:val="000000"/>
                <w:sz w:val="20"/>
              </w:rPr>
              <w:t>
Бейімдеген: И. Калмакова П. Имантаева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Ильясова, Г. Тоқтыбаева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 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С.Тұрсынғалиева, Р. Зайкенова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 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 Бейімдеген: И. Колмакова, П. Имантаева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 Бейімдеген: И. Колмакова, П. Имантаева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Ермекова, </w:t>
            </w:r>
          </w:p>
          <w:p>
            <w:pPr>
              <w:spacing w:after="20"/>
              <w:ind w:left="20"/>
              <w:jc w:val="both"/>
            </w:pPr>
            <w:r>
              <w:rPr>
                <w:rFonts w:ascii="Times New Roman"/>
                <w:b w:val="false"/>
                <w:i w:val="false"/>
                <w:color w:val="000000"/>
                <w:sz w:val="20"/>
              </w:rPr>
              <w:t xml:space="preserve">
Ш. Ерхожина, </w:t>
            </w:r>
          </w:p>
          <w:p>
            <w:pPr>
              <w:spacing w:after="20"/>
              <w:ind w:left="20"/>
              <w:jc w:val="both"/>
            </w:pPr>
            <w:r>
              <w:rPr>
                <w:rFonts w:ascii="Times New Roman"/>
                <w:b w:val="false"/>
                <w:i w:val="false"/>
                <w:color w:val="000000"/>
                <w:sz w:val="20"/>
              </w:rPr>
              <w:t xml:space="preserve">
А. Тоқбаева. </w:t>
            </w:r>
          </w:p>
          <w:p>
            <w:pPr>
              <w:spacing w:after="20"/>
              <w:ind w:left="20"/>
              <w:jc w:val="both"/>
            </w:pPr>
            <w:r>
              <w:rPr>
                <w:rFonts w:ascii="Times New Roman"/>
                <w:b w:val="false"/>
                <w:i w:val="false"/>
                <w:color w:val="000000"/>
                <w:sz w:val="20"/>
              </w:rPr>
              <w:t>
Бейімдеген: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w:t>
            </w:r>
          </w:p>
          <w:p>
            <w:pPr>
              <w:spacing w:after="20"/>
              <w:ind w:left="20"/>
              <w:jc w:val="both"/>
            </w:pPr>
            <w:r>
              <w:rPr>
                <w:rFonts w:ascii="Times New Roman"/>
                <w:b w:val="false"/>
                <w:i w:val="false"/>
                <w:color w:val="000000"/>
                <w:sz w:val="20"/>
              </w:rPr>
              <w:t>
С.Тұрсынғалиева. - Бейімдеген: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Әбілқасымова А., Кучер Т., </w:t>
            </w:r>
          </w:p>
          <w:p>
            <w:pPr>
              <w:spacing w:after="20"/>
              <w:ind w:left="20"/>
              <w:jc w:val="both"/>
            </w:pPr>
            <w:r>
              <w:rPr>
                <w:rFonts w:ascii="Times New Roman"/>
                <w:b w:val="false"/>
                <w:i w:val="false"/>
                <w:color w:val="000000"/>
                <w:sz w:val="20"/>
              </w:rPr>
              <w:t xml:space="preserve">
Жұмағұлова З. Корчевский В., </w:t>
            </w:r>
          </w:p>
          <w:p>
            <w:pPr>
              <w:spacing w:after="20"/>
              <w:ind w:left="20"/>
              <w:jc w:val="both"/>
            </w:pPr>
            <w:r>
              <w:rPr>
                <w:rFonts w:ascii="Times New Roman"/>
                <w:b w:val="false"/>
                <w:i w:val="false"/>
                <w:color w:val="000000"/>
                <w:sz w:val="20"/>
              </w:rPr>
              <w:t>
Бейімдеген: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w:t>
            </w:r>
          </w:p>
          <w:p>
            <w:pPr>
              <w:spacing w:after="20"/>
              <w:ind w:left="20"/>
              <w:jc w:val="both"/>
            </w:pPr>
            <w:r>
              <w:rPr>
                <w:rFonts w:ascii="Times New Roman"/>
                <w:b w:val="false"/>
                <w:i w:val="false"/>
                <w:color w:val="000000"/>
                <w:sz w:val="20"/>
              </w:rPr>
              <w:t xml:space="preserve">
Е. Тұяқов </w:t>
            </w:r>
          </w:p>
          <w:p>
            <w:pPr>
              <w:spacing w:after="20"/>
              <w:ind w:left="20"/>
              <w:jc w:val="both"/>
            </w:pPr>
            <w:r>
              <w:rPr>
                <w:rFonts w:ascii="Times New Roman"/>
                <w:b w:val="false"/>
                <w:i w:val="false"/>
                <w:color w:val="000000"/>
                <w:sz w:val="20"/>
              </w:rPr>
              <w:t>
Бейімдеген: Нурпейсова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Ермекова, </w:t>
            </w:r>
          </w:p>
          <w:p>
            <w:pPr>
              <w:spacing w:after="20"/>
              <w:ind w:left="20"/>
              <w:jc w:val="both"/>
            </w:pPr>
            <w:r>
              <w:rPr>
                <w:rFonts w:ascii="Times New Roman"/>
                <w:b w:val="false"/>
                <w:i w:val="false"/>
                <w:color w:val="000000"/>
                <w:sz w:val="20"/>
              </w:rPr>
              <w:t xml:space="preserve">
К. Бертілеуова, </w:t>
            </w:r>
          </w:p>
          <w:p>
            <w:pPr>
              <w:spacing w:after="20"/>
              <w:ind w:left="20"/>
              <w:jc w:val="both"/>
            </w:pPr>
            <w:r>
              <w:rPr>
                <w:rFonts w:ascii="Times New Roman"/>
                <w:b w:val="false"/>
                <w:i w:val="false"/>
                <w:color w:val="000000"/>
                <w:sz w:val="20"/>
              </w:rPr>
              <w:t xml:space="preserve">
Р.Абишева. </w:t>
            </w:r>
          </w:p>
          <w:p>
            <w:pPr>
              <w:spacing w:after="20"/>
              <w:ind w:left="20"/>
              <w:jc w:val="both"/>
            </w:pPr>
            <w:r>
              <w:rPr>
                <w:rFonts w:ascii="Times New Roman"/>
                <w:b w:val="false"/>
                <w:i w:val="false"/>
                <w:color w:val="000000"/>
                <w:sz w:val="20"/>
              </w:rPr>
              <w:t>
Бейімдеген: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Әбілқасымова, </w:t>
            </w:r>
          </w:p>
          <w:p>
            <w:pPr>
              <w:spacing w:after="20"/>
              <w:ind w:left="20"/>
              <w:jc w:val="both"/>
            </w:pPr>
            <w:r>
              <w:rPr>
                <w:rFonts w:ascii="Times New Roman"/>
                <w:b w:val="false"/>
                <w:i w:val="false"/>
                <w:color w:val="000000"/>
                <w:sz w:val="20"/>
              </w:rPr>
              <w:t xml:space="preserve">
Т. Кучер, </w:t>
            </w:r>
          </w:p>
          <w:p>
            <w:pPr>
              <w:spacing w:after="20"/>
              <w:ind w:left="20"/>
              <w:jc w:val="both"/>
            </w:pPr>
            <w:r>
              <w:rPr>
                <w:rFonts w:ascii="Times New Roman"/>
                <w:b w:val="false"/>
                <w:i w:val="false"/>
                <w:color w:val="000000"/>
                <w:sz w:val="20"/>
              </w:rPr>
              <w:t xml:space="preserve">
З. Жұмағұлова, </w:t>
            </w:r>
          </w:p>
          <w:p>
            <w:pPr>
              <w:spacing w:after="20"/>
              <w:ind w:left="20"/>
              <w:jc w:val="both"/>
            </w:pPr>
            <w:r>
              <w:rPr>
                <w:rFonts w:ascii="Times New Roman"/>
                <w:b w:val="false"/>
                <w:i w:val="false"/>
                <w:color w:val="000000"/>
                <w:sz w:val="20"/>
              </w:rPr>
              <w:t xml:space="preserve">
В. Корчевский. </w:t>
            </w:r>
          </w:p>
          <w:p>
            <w:pPr>
              <w:spacing w:after="20"/>
              <w:ind w:left="20"/>
              <w:jc w:val="both"/>
            </w:pPr>
            <w:r>
              <w:rPr>
                <w:rFonts w:ascii="Times New Roman"/>
                <w:b w:val="false"/>
                <w:i w:val="false"/>
                <w:color w:val="000000"/>
                <w:sz w:val="20"/>
              </w:rPr>
              <w:t>
Бейімдеген: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w:t>
            </w:r>
          </w:p>
          <w:p>
            <w:pPr>
              <w:spacing w:after="20"/>
              <w:ind w:left="20"/>
              <w:jc w:val="both"/>
            </w:pPr>
            <w:r>
              <w:rPr>
                <w:rFonts w:ascii="Times New Roman"/>
                <w:b w:val="false"/>
                <w:i w:val="false"/>
                <w:color w:val="000000"/>
                <w:sz w:val="20"/>
              </w:rPr>
              <w:t xml:space="preserve">
Е. Тұяқов. </w:t>
            </w:r>
          </w:p>
          <w:p>
            <w:pPr>
              <w:spacing w:after="20"/>
              <w:ind w:left="20"/>
              <w:jc w:val="both"/>
            </w:pPr>
            <w:r>
              <w:rPr>
                <w:rFonts w:ascii="Times New Roman"/>
                <w:b w:val="false"/>
                <w:i w:val="false"/>
                <w:color w:val="000000"/>
                <w:sz w:val="20"/>
              </w:rPr>
              <w:t>
 Бейімдеген: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Нашар көретін білім алушыларға арналған үлкейтілген қаріпті оқулықтар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М. Оспанбекова Бейімдеген: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школ с казахским языком обучения в 2-х частях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Жакупова, Н. Орехова, Н. Лебедева, С. Уакбаева, Ә. Мадхалыкова, Н. Иманбаева, А. Мукашева Бейімдеген: Э. Жұмабекова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3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3, 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Бейімдеген:</w:t>
            </w:r>
          </w:p>
          <w:p>
            <w:pPr>
              <w:spacing w:after="20"/>
              <w:ind w:left="20"/>
              <w:jc w:val="both"/>
            </w:pPr>
            <w:r>
              <w:rPr>
                <w:rFonts w:ascii="Times New Roman"/>
                <w:b w:val="false"/>
                <w:i w:val="false"/>
                <w:color w:val="000000"/>
                <w:sz w:val="20"/>
              </w:rPr>
              <w:t>
Г. Жунисканова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4-бөлім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Уайсова, Г. Сәдуақас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Оқулық. 4-бөлім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Ү.Зенетоллина, В. Қалиева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8-бөлім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 Бейімдеген: Э.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көру қабілеті бұзылған (нашар көретін) 4-сынып оқушыларына арналған оқулық. 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Ә.Жұмабаева, Г. Уайсова, Г.Сәдуақас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Арнайы мектептердің (сыныптардың) көру қабілеті бұзылған (нашар көретін) 4-сынып оқушыларына арналған оқулық. 5-бөлім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Ә. Рысқұлбекова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көру қабілеті бұзылған (нашар көретін) 4-сынып оқушыларына арналған оқулық. 8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 Бейімдеген: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Г. Қосымова Бейімдеген: Н. Жолмаганбетова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Оқулық. 1, 2, 3, 4, 5, 6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 Қ. Байшоланова, Е. Байшоланов Бейімдеген: Г. Нурпеисова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көру қабілеті бұзылған (нашар көретін) 6-сынып оқушыларына арналған оқулық.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Г. Раева, Г. Кәрімова, Л. Жұмекенова Бейімдеген: М.Нүсіпова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Арнайы мектептердің (сыныптардың) көру қабілеті бұзылған (нашар көретін) 6-сынып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Л. Жұмекенова Бейімдеген: М.Нүсіпова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көру қабілеті бұзылған (нашар көретін) 6-сынып оқушыларына арналған оқулық. 4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А.Әбілқасымова, Т.Кучер, Э.Жұмағұлова, Бейімдеген: Г.Нұрпейсова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Оқулық.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Ильясова, Г. Тоқтыбаева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3-бөлім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Э. Жұмағұлова, В. Корчевский Бейімдеген: Г. Нұрпейсова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 Бейімдеген: Г. Нұрпейсова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w:t>
            </w:r>
          </w:p>
          <w:p>
            <w:pPr>
              <w:spacing w:after="20"/>
              <w:ind w:left="20"/>
              <w:jc w:val="both"/>
            </w:pPr>
            <w:r>
              <w:rPr>
                <w:rFonts w:ascii="Times New Roman"/>
                <w:b w:val="false"/>
                <w:i w:val="false"/>
                <w:color w:val="000000"/>
                <w:sz w:val="20"/>
              </w:rPr>
              <w:t xml:space="preserve">
Оқулық. 1, 2 бөлім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Ермекова, Ш.Ерхожина, </w:t>
            </w:r>
          </w:p>
          <w:p>
            <w:pPr>
              <w:spacing w:after="20"/>
              <w:ind w:left="20"/>
              <w:jc w:val="both"/>
            </w:pPr>
            <w:r>
              <w:rPr>
                <w:rFonts w:ascii="Times New Roman"/>
                <w:b w:val="false"/>
                <w:i w:val="false"/>
                <w:color w:val="000000"/>
                <w:sz w:val="20"/>
              </w:rPr>
              <w:t xml:space="preserve">
А.Тоқбаева. </w:t>
            </w:r>
          </w:p>
          <w:p>
            <w:pPr>
              <w:spacing w:after="20"/>
              <w:ind w:left="20"/>
              <w:jc w:val="both"/>
            </w:pPr>
            <w:r>
              <w:rPr>
                <w:rFonts w:ascii="Times New Roman"/>
                <w:b w:val="false"/>
                <w:i w:val="false"/>
                <w:color w:val="000000"/>
                <w:sz w:val="20"/>
              </w:rPr>
              <w:t>
Бейімдеген: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Зайкенова, </w:t>
            </w:r>
          </w:p>
          <w:p>
            <w:pPr>
              <w:spacing w:after="20"/>
              <w:ind w:left="20"/>
              <w:jc w:val="both"/>
            </w:pPr>
            <w:r>
              <w:rPr>
                <w:rFonts w:ascii="Times New Roman"/>
                <w:b w:val="false"/>
                <w:i w:val="false"/>
                <w:color w:val="000000"/>
                <w:sz w:val="20"/>
              </w:rPr>
              <w:t>
С.Тұрсынғалиева. Бейімдеген: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Әбілқасымова, </w:t>
            </w:r>
          </w:p>
          <w:p>
            <w:pPr>
              <w:spacing w:after="20"/>
              <w:ind w:left="20"/>
              <w:jc w:val="both"/>
            </w:pPr>
            <w:r>
              <w:rPr>
                <w:rFonts w:ascii="Times New Roman"/>
                <w:b w:val="false"/>
                <w:i w:val="false"/>
                <w:color w:val="000000"/>
                <w:sz w:val="20"/>
              </w:rPr>
              <w:t>
Т. Кучер,</w:t>
            </w:r>
          </w:p>
          <w:p>
            <w:pPr>
              <w:spacing w:after="20"/>
              <w:ind w:left="20"/>
              <w:jc w:val="both"/>
            </w:pPr>
            <w:r>
              <w:rPr>
                <w:rFonts w:ascii="Times New Roman"/>
                <w:b w:val="false"/>
                <w:i w:val="false"/>
                <w:color w:val="000000"/>
                <w:sz w:val="20"/>
              </w:rPr>
              <w:t>
З. Жұмағұлова,</w:t>
            </w:r>
          </w:p>
          <w:p>
            <w:pPr>
              <w:spacing w:after="20"/>
              <w:ind w:left="20"/>
              <w:jc w:val="both"/>
            </w:pPr>
            <w:r>
              <w:rPr>
                <w:rFonts w:ascii="Times New Roman"/>
                <w:b w:val="false"/>
                <w:i w:val="false"/>
                <w:color w:val="000000"/>
                <w:sz w:val="20"/>
              </w:rPr>
              <w:t xml:space="preserve">
В. Корчевский. </w:t>
            </w:r>
          </w:p>
          <w:p>
            <w:pPr>
              <w:spacing w:after="20"/>
              <w:ind w:left="20"/>
              <w:jc w:val="both"/>
            </w:pPr>
            <w:r>
              <w:rPr>
                <w:rFonts w:ascii="Times New Roman"/>
                <w:b w:val="false"/>
                <w:i w:val="false"/>
                <w:color w:val="000000"/>
                <w:sz w:val="20"/>
              </w:rPr>
              <w:t xml:space="preserve">
Бейімдеген: </w:t>
            </w:r>
          </w:p>
          <w:p>
            <w:pPr>
              <w:spacing w:after="20"/>
              <w:ind w:left="20"/>
              <w:jc w:val="both"/>
            </w:pPr>
            <w:r>
              <w:rPr>
                <w:rFonts w:ascii="Times New Roman"/>
                <w:b w:val="false"/>
                <w:i w:val="false"/>
                <w:color w:val="000000"/>
                <w:sz w:val="20"/>
              </w:rPr>
              <w:t>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В.Смирнов, </w:t>
            </w:r>
          </w:p>
          <w:p>
            <w:pPr>
              <w:spacing w:after="20"/>
              <w:ind w:left="20"/>
              <w:jc w:val="both"/>
            </w:pPr>
            <w:r>
              <w:rPr>
                <w:rFonts w:ascii="Times New Roman"/>
                <w:b w:val="false"/>
                <w:i w:val="false"/>
                <w:color w:val="000000"/>
                <w:sz w:val="20"/>
              </w:rPr>
              <w:t xml:space="preserve">
Е.Тұяқов. </w:t>
            </w:r>
          </w:p>
          <w:p>
            <w:pPr>
              <w:spacing w:after="20"/>
              <w:ind w:left="20"/>
              <w:jc w:val="both"/>
            </w:pPr>
            <w:r>
              <w:rPr>
                <w:rFonts w:ascii="Times New Roman"/>
                <w:b w:val="false"/>
                <w:i w:val="false"/>
                <w:color w:val="000000"/>
                <w:sz w:val="20"/>
              </w:rPr>
              <w:t>
Бейімдеген: Нұрпейсова Г.М.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Оқулық. 1, 2 бөлім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Т.Ермекова,</w:t>
            </w:r>
          </w:p>
          <w:p>
            <w:pPr>
              <w:spacing w:after="20"/>
              <w:ind w:left="20"/>
              <w:jc w:val="both"/>
            </w:pPr>
            <w:r>
              <w:rPr>
                <w:rFonts w:ascii="Times New Roman"/>
                <w:b w:val="false"/>
                <w:i w:val="false"/>
                <w:color w:val="000000"/>
                <w:sz w:val="20"/>
              </w:rPr>
              <w:t xml:space="preserve">
К. Бертілеуова, </w:t>
            </w:r>
          </w:p>
          <w:p>
            <w:pPr>
              <w:spacing w:after="20"/>
              <w:ind w:left="20"/>
              <w:jc w:val="both"/>
            </w:pPr>
            <w:r>
              <w:rPr>
                <w:rFonts w:ascii="Times New Roman"/>
                <w:b w:val="false"/>
                <w:i w:val="false"/>
                <w:color w:val="000000"/>
                <w:sz w:val="20"/>
              </w:rPr>
              <w:t xml:space="preserve">
Р. Абишева. </w:t>
            </w:r>
          </w:p>
          <w:p>
            <w:pPr>
              <w:spacing w:after="20"/>
              <w:ind w:left="20"/>
              <w:jc w:val="both"/>
            </w:pPr>
            <w:r>
              <w:rPr>
                <w:rFonts w:ascii="Times New Roman"/>
                <w:b w:val="false"/>
                <w:i w:val="false"/>
                <w:color w:val="000000"/>
                <w:sz w:val="20"/>
              </w:rPr>
              <w:t>
Бейімдеген: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Әбілқасымова, </w:t>
            </w:r>
          </w:p>
          <w:p>
            <w:pPr>
              <w:spacing w:after="20"/>
              <w:ind w:left="20"/>
              <w:jc w:val="both"/>
            </w:pPr>
            <w:r>
              <w:rPr>
                <w:rFonts w:ascii="Times New Roman"/>
                <w:b w:val="false"/>
                <w:i w:val="false"/>
                <w:color w:val="000000"/>
                <w:sz w:val="20"/>
              </w:rPr>
              <w:t xml:space="preserve">
Т. Кучер, </w:t>
            </w:r>
          </w:p>
          <w:p>
            <w:pPr>
              <w:spacing w:after="20"/>
              <w:ind w:left="20"/>
              <w:jc w:val="both"/>
            </w:pPr>
            <w:r>
              <w:rPr>
                <w:rFonts w:ascii="Times New Roman"/>
                <w:b w:val="false"/>
                <w:i w:val="false"/>
                <w:color w:val="000000"/>
                <w:sz w:val="20"/>
              </w:rPr>
              <w:t xml:space="preserve">
З. Жұмағұлова, </w:t>
            </w:r>
          </w:p>
          <w:p>
            <w:pPr>
              <w:spacing w:after="20"/>
              <w:ind w:left="20"/>
              <w:jc w:val="both"/>
            </w:pPr>
            <w:r>
              <w:rPr>
                <w:rFonts w:ascii="Times New Roman"/>
                <w:b w:val="false"/>
                <w:i w:val="false"/>
                <w:color w:val="000000"/>
                <w:sz w:val="20"/>
              </w:rPr>
              <w:t xml:space="preserve">
В. Корчевский. </w:t>
            </w:r>
          </w:p>
          <w:p>
            <w:pPr>
              <w:spacing w:after="20"/>
              <w:ind w:left="20"/>
              <w:jc w:val="both"/>
            </w:pPr>
            <w:r>
              <w:rPr>
                <w:rFonts w:ascii="Times New Roman"/>
                <w:b w:val="false"/>
                <w:i w:val="false"/>
                <w:color w:val="000000"/>
                <w:sz w:val="20"/>
              </w:rPr>
              <w:t>
Бейімдеген: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Смирнов, Е.Тұяқов. </w:t>
            </w:r>
          </w:p>
          <w:p>
            <w:pPr>
              <w:spacing w:after="20"/>
              <w:ind w:left="20"/>
              <w:jc w:val="both"/>
            </w:pPr>
            <w:r>
              <w:rPr>
                <w:rFonts w:ascii="Times New Roman"/>
                <w:b w:val="false"/>
                <w:i w:val="false"/>
                <w:color w:val="000000"/>
                <w:sz w:val="20"/>
              </w:rPr>
              <w:t>
Бейімдеген: Нұрпейсова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ӘБЕО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Зерде бұзылыстары бар білім алушылар үшін арнайы мектептерге (сыныптарға) арналған оқулықтар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Зерде бұзылыстары бар білім алушыларға арналған арнайы мектептің 0 сыныбындағы жеңіл ақыл-ой кемістігі бар білім алушыларға арналған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Г. Есенжолова,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білім алушыларға арналған арнайы мектептің 0 сыныбындағы жеңіл ақыл-ой кемістігі бар білім алушыларға арналған оқулық. №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Зерде бұзылыстары бар білім алушыларға арналған арнайы мектептің 0 сыныбындағы жеңіл ақыл-ой кемістігі бар білім алушыларға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 1, 2. Естімейтін балаларға арналған арнайы мектептің 0-сыныбына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Сауат ашу. Зерде бұзылыстары бар білім алушыларға арналған арнайы мектептің 1 сыныбындағы жеңіл ақыл-ой кемістігі бар білім алушыларға арналған оқулық. </w:t>
            </w:r>
          </w:p>
          <w:p>
            <w:pPr>
              <w:spacing w:after="20"/>
              <w:ind w:left="20"/>
              <w:jc w:val="both"/>
            </w:pPr>
            <w:r>
              <w:rPr>
                <w:rFonts w:ascii="Times New Roman"/>
                <w:b w:val="false"/>
                <w:i w:val="false"/>
                <w:color w:val="000000"/>
                <w:sz w:val="20"/>
              </w:rPr>
              <w:t>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Өмірбекова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Зерде бұзылыстары бар білім алушыларға арналған арнайы мектептің 1 сыныбындағы жеңіл ақыл-ой кемістігі бар білім алушыларға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білім алушыларға арналған арнайы мектептің 1 сыныбындағы жеңіл ақыл-ой кемістігі бар білім алушыларға арналған № 1, 2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бұзылыстары бар балаларға арналған, арнайы мектептердің 2-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2- сыныбына арналған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бұзылыстары бар балаларға арналған, арнайы мектептердің 2-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Г. Букежанова, Ж. Нұрсеитова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2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Зерде бұзылыстары бар балаларға арналған, арнайы мектептердің 2-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мектептің 3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w:t>
            </w:r>
          </w:p>
          <w:p>
            <w:pPr>
              <w:spacing w:after="20"/>
              <w:ind w:left="20"/>
              <w:jc w:val="both"/>
            </w:pPr>
            <w:r>
              <w:rPr>
                <w:rFonts w:ascii="Times New Roman"/>
                <w:b w:val="false"/>
                <w:i w:val="false"/>
                <w:color w:val="000000"/>
                <w:sz w:val="20"/>
              </w:rPr>
              <w:t>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даму бұзылыстары бар балаларға арналған арнайы мектептің бірінші бөліміне арналған оқулығы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бұзылыстары бар балаларға арналған арнайы мектептердің 3-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А. Байтурсынова,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3- сыныбына арналған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бұзылыстары бар балаларға арналған арнайы мектептердің 3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Калиева, Ә.Оспанова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3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Карелина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Зерде бұзылыстары бар балаларға арналған арнайы мектептердің 3- сыныбына арналған оқулық.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 Кислякова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А.Алтыбаева, А. Калиева, Л. Турсунова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4 класса с нарушением интеллекта специальных школ (классов) (с нерусским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О. Карелина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мектептердің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w:t>
            </w:r>
          </w:p>
          <w:p>
            <w:pPr>
              <w:spacing w:after="20"/>
              <w:ind w:left="20"/>
              <w:jc w:val="both"/>
            </w:pPr>
            <w:r>
              <w:rPr>
                <w:rFonts w:ascii="Times New Roman"/>
                <w:b w:val="false"/>
                <w:i w:val="false"/>
                <w:color w:val="000000"/>
                <w:sz w:val="20"/>
              </w:rPr>
              <w:t>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даму бұзылыстары бар балаларға арналған, арнайы мектептердің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даму бұзылыстары бар балаларға арналған, арнайы мектептердің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А. Иманова, Э. Мұқажанова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5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Рымханова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Зерде даму бұзылыстары бар балаларға арналған, арнайы мектептердің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З.Мовкебаева Д.Хамитова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мектептің 9-сыныбына (10 кезең)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К.Бекмухамбетова,А.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мектептердің 6-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А.Биисова, А. Байтурсынова,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даму бұзылыстары бар балаларға арналған арнайы мектептердің 6-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Мусина, Ш. Нұғманова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6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Хвойницкая В., Халыкова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6-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Зерде даму бұзылыстары бар балаларға арналған арнайы мектептердің 6-сыныбына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мектептердің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Оқу және тіл дамыту. Зерде даму бұзылыстары бар балаларға арналған, арнайы мектептердің </w:t>
            </w:r>
          </w:p>
          <w:p>
            <w:pPr>
              <w:spacing w:after="20"/>
              <w:ind w:left="20"/>
              <w:jc w:val="both"/>
            </w:pPr>
            <w:r>
              <w:rPr>
                <w:rFonts w:ascii="Times New Roman"/>
                <w:b w:val="false"/>
                <w:i w:val="false"/>
                <w:color w:val="000000"/>
                <w:sz w:val="20"/>
              </w:rPr>
              <w:t>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Қ. Каменова, Ә.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7 класса с нерусским языком обучения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Зерде даму бұзылыстары бар балаларға арналған, арнайы мектептердің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А.Айдарбекова, Н.Юлдабаева, Т. Даутова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Арнайы мектептердің (сыныптардың) зерде бұзылыстары бар 7-сынып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А. Макажанов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мектептердің 8-сыныбына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Зерде даму бұзылыстары бар балаларға арналған арнайы мектептердің 8-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А. Иманова, А. Ахметоллина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Зерде даму бұзылыстары бар балаларға арналған арнайы мектептердің 8-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Ерболатова А.,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бұзылыстары бар балаларға арналған арнайы мектептердің 8-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И.Елисеева, С.Парканова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Зерде даму бұзылыстары бар балаларға арналған арнайы мектептердің 8-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Арнайы мектептердің (сыныптардың) зерде бұзылыстары бар 8-сынып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А. Габдуллина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И.Елисеева, С.Парканова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К. Каменова, М. Каржаубаева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9 класса с нарушением интеллекта специальных школ (классов) (с нерусским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Хвойницкая, Б. Халыкова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Юлдабаева, Б. Халықова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А. Макажанов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10- 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w:t>
            </w:r>
          </w:p>
          <w:p>
            <w:pPr>
              <w:spacing w:after="20"/>
              <w:ind w:left="20"/>
              <w:jc w:val="both"/>
            </w:pPr>
            <w:r>
              <w:rPr>
                <w:rFonts w:ascii="Times New Roman"/>
                <w:b w:val="false"/>
                <w:i w:val="false"/>
                <w:color w:val="000000"/>
                <w:sz w:val="20"/>
              </w:rPr>
              <w:t>
Ф. Жалетденова,</w:t>
            </w:r>
          </w:p>
          <w:p>
            <w:pPr>
              <w:spacing w:after="20"/>
              <w:ind w:left="20"/>
              <w:jc w:val="both"/>
            </w:pPr>
            <w:r>
              <w:rPr>
                <w:rFonts w:ascii="Times New Roman"/>
                <w:b w:val="false"/>
                <w:i w:val="false"/>
                <w:color w:val="000000"/>
                <w:sz w:val="20"/>
              </w:rPr>
              <w:t>
Д. Жаукенова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Арнайы мектептердің (сыныптардың) зерде бұзылыстары бар 10- 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Р.Сүлейменова, </w:t>
            </w:r>
          </w:p>
          <w:p>
            <w:pPr>
              <w:spacing w:after="20"/>
              <w:ind w:left="20"/>
              <w:jc w:val="both"/>
            </w:pPr>
            <w:r>
              <w:rPr>
                <w:rFonts w:ascii="Times New Roman"/>
                <w:b w:val="false"/>
                <w:i w:val="false"/>
                <w:color w:val="000000"/>
                <w:sz w:val="20"/>
              </w:rPr>
              <w:t xml:space="preserve">
К. Каменова, </w:t>
            </w:r>
          </w:p>
          <w:p>
            <w:pPr>
              <w:spacing w:after="20"/>
              <w:ind w:left="20"/>
              <w:jc w:val="both"/>
            </w:pPr>
            <w:r>
              <w:rPr>
                <w:rFonts w:ascii="Times New Roman"/>
                <w:b w:val="false"/>
                <w:i w:val="false"/>
                <w:color w:val="000000"/>
                <w:sz w:val="20"/>
              </w:rPr>
              <w:t>
М. Каржаубаева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зерде бұзылыстары бар 10- 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Сүлейменова, </w:t>
            </w:r>
          </w:p>
          <w:p>
            <w:pPr>
              <w:spacing w:after="20"/>
              <w:ind w:left="20"/>
              <w:jc w:val="both"/>
            </w:pPr>
            <w:r>
              <w:rPr>
                <w:rFonts w:ascii="Times New Roman"/>
                <w:b w:val="false"/>
                <w:i w:val="false"/>
                <w:color w:val="000000"/>
                <w:sz w:val="20"/>
              </w:rPr>
              <w:t xml:space="preserve">
И.Елисеева, </w:t>
            </w:r>
          </w:p>
          <w:p>
            <w:pPr>
              <w:spacing w:after="20"/>
              <w:ind w:left="20"/>
              <w:jc w:val="both"/>
            </w:pPr>
            <w:r>
              <w:rPr>
                <w:rFonts w:ascii="Times New Roman"/>
                <w:b w:val="false"/>
                <w:i w:val="false"/>
                <w:color w:val="000000"/>
                <w:sz w:val="20"/>
              </w:rPr>
              <w:t>
С. Парканова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10 класса с нарушением интеллекта</w:t>
            </w:r>
          </w:p>
          <w:p>
            <w:pPr>
              <w:spacing w:after="20"/>
              <w:ind w:left="20"/>
              <w:jc w:val="both"/>
            </w:pPr>
            <w:r>
              <w:rPr>
                <w:rFonts w:ascii="Times New Roman"/>
                <w:b w:val="false"/>
                <w:i w:val="false"/>
                <w:color w:val="000000"/>
                <w:sz w:val="20"/>
              </w:rPr>
              <w:t>
специальных школ (классов) с нерусским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Көрмейтін білім алушыларға арналған Брайль қарпімен әзірленген (бейімделген) оқулықтар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Рельефно-точечная грамота. Учебник для 1-класса специальных общеобразовательных школ для детей с нарушением зрения. 1, 2, 3, 4 книга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Г., Жангельдина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(для школ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 Адаптировала: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Уакбаева С., Мадхалыкова А., Иманбаева Н., А. Мукашева Адаптировала: Жумабекова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Кузнецова С., Сапаков Д., Васева И., Жамиева А., Кусаинова М., Тасбулатова М.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Байтенова К., Жакеева А., Попова Е., Саукатова Ш., Сейдахметова Ж., Уфимцева Л.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Адаптировала: Момбекова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Адаптировала: Момбекова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Ақпаева А., Лебедева Л., Мыңжасарова М. Адаптировали: Белинская Т. Жумабекова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ШтукинаЕ.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ШтукинаЕ.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 Адаптировала: ЖумабековаЭ.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Учебник.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Адаптировала: Бакбергенова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Адаптировала: 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Ч., Свидова Н., Белоус Е. Адаптировала: 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Байшоланова К., Байшоланов Е. Адаптировала: Калмакова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Скляренко К. Адаптировала: 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Ярмухамедова А. Адаптировала: 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Жумагулова З., Корчевский В. Адаптировала: 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Туяков Адаптировала: 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Адаптировала: Бакбергенова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Сабитова З., Скляренко К.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w:t>
            </w:r>
          </w:p>
          <w:p>
            <w:pPr>
              <w:spacing w:after="20"/>
              <w:ind w:left="20"/>
              <w:jc w:val="both"/>
            </w:pPr>
            <w:r>
              <w:rPr>
                <w:rFonts w:ascii="Times New Roman"/>
                <w:b w:val="false"/>
                <w:i w:val="false"/>
                <w:color w:val="000000"/>
                <w:sz w:val="20"/>
              </w:rPr>
              <w:t xml:space="preserve">
Шмельцер В.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Смирнов В., </w:t>
            </w:r>
          </w:p>
          <w:p>
            <w:pPr>
              <w:spacing w:after="20"/>
              <w:ind w:left="20"/>
              <w:jc w:val="both"/>
            </w:pPr>
            <w:r>
              <w:rPr>
                <w:rFonts w:ascii="Times New Roman"/>
                <w:b w:val="false"/>
                <w:i w:val="false"/>
                <w:color w:val="000000"/>
                <w:sz w:val="20"/>
              </w:rPr>
              <w:t xml:space="preserve">
Туяков Е.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Сабитова З., </w:t>
            </w:r>
          </w:p>
          <w:p>
            <w:pPr>
              <w:spacing w:after="20"/>
              <w:ind w:left="20"/>
              <w:jc w:val="both"/>
            </w:pPr>
            <w:r>
              <w:rPr>
                <w:rFonts w:ascii="Times New Roman"/>
                <w:b w:val="false"/>
                <w:i w:val="false"/>
                <w:color w:val="000000"/>
                <w:sz w:val="20"/>
              </w:rPr>
              <w:t>
Бейсембаев А.</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Учебник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Смирнов В., </w:t>
            </w:r>
          </w:p>
          <w:p>
            <w:pPr>
              <w:spacing w:after="20"/>
              <w:ind w:left="20"/>
              <w:jc w:val="both"/>
            </w:pPr>
            <w:r>
              <w:rPr>
                <w:rFonts w:ascii="Times New Roman"/>
                <w:b w:val="false"/>
                <w:i w:val="false"/>
                <w:color w:val="000000"/>
                <w:sz w:val="20"/>
              </w:rPr>
              <w:t xml:space="preserve">
Туяков Е.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Мектеп-САТР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Нашар көретін білім алушыларға арналған үлкейтілген қаріпті оқулықтар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Учебник в 6-ти частях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Адаптировали: Вишневская Т., Тулегенова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Учебник для школ с русским языком обучения в 2-х частях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 Адаптировала: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в 4-х частях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Уакбаева С., Мукашева А. Адаптировали: Анищенко Н., Кучикова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3, 4, 5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Адаптация: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3, 4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Ақпаева А., Лебедева Л., Мыңжасарова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8 частей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Штукина Е.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Учебник.8 частей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Штукина Е.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4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 Адаптировала: Жумабекова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4 класса с нарушением зрения (слабовидящие) специальных школ (классов) 1-8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Е.Богатырева, Р.Бучина, Н.Регель, О.Труханова, Е. Штукина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Учебник для учащихся 4 класса с нарушением зрения (слабовидящие) специальных школ (классов) 1-8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Регель, О.Труханова, Е. БогатырҰва, Р. Бучина, Е.Штукина Адаптировала: Р.Шаканова.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4 класса с нарушением зрения (слабовидящие) специальных школ (классов) 1-8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А.Акпаева, Л.Лебедева, М. Мынжасарова, Т.Лихобабенко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Учебник для учащихся 4 класса с нарушением зрения (слабовидящие) специальных школ (классов)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p>
            <w:pPr>
              <w:spacing w:after="20"/>
              <w:ind w:left="20"/>
              <w:jc w:val="both"/>
            </w:pPr>
            <w:r>
              <w:rPr>
                <w:rFonts w:ascii="Times New Roman"/>
                <w:b w:val="false"/>
                <w:i w:val="false"/>
                <w:color w:val="000000"/>
                <w:sz w:val="20"/>
              </w:rPr>
              <w:t>
Адаптировала: D. Bakbergenova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1, 2, 3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1, 2, 3, 4, 5, 6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Алдамұратова Т., Байшоланова К., Байшоланов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6 класса с нарушением зрения (слабовидящие) специальных школ (классов) 1-3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Сабитова, А. Бейсембаев Адаптировала: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для учащихся 6 класса с нарушением зрения (слабовидящие) специальных школ (классов)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Рыгалова, Д. Берденова, С. Еримбетова Адаптировала: И.Жунусканова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6 класса с нарушением зрения (слабовидящие) специальных школ (классов) 1-4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Абылкасымова, Т. Кучер, З. Жумагулова, Адаптировала: Г. Нурпейсова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Учебник для учащихся 6 класса с нарушением зрения (слабовидящие) специальных школ (классов)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 Адаптировала: D. Bakbergenova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w:t>
            </w:r>
          </w:p>
          <w:p>
            <w:pPr>
              <w:spacing w:after="20"/>
              <w:ind w:left="20"/>
              <w:jc w:val="both"/>
            </w:pPr>
            <w:r>
              <w:rPr>
                <w:rFonts w:ascii="Times New Roman"/>
                <w:b w:val="false"/>
                <w:i w:val="false"/>
                <w:color w:val="000000"/>
                <w:sz w:val="20"/>
              </w:rPr>
              <w:t>
Учебник. 3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Сабитова З., </w:t>
            </w:r>
          </w:p>
          <w:p>
            <w:pPr>
              <w:spacing w:after="20"/>
              <w:ind w:left="20"/>
              <w:jc w:val="both"/>
            </w:pPr>
            <w:r>
              <w:rPr>
                <w:rFonts w:ascii="Times New Roman"/>
                <w:b w:val="false"/>
                <w:i w:val="false"/>
                <w:color w:val="000000"/>
                <w:sz w:val="20"/>
              </w:rPr>
              <w:t xml:space="preserve">
Скляренко К. </w:t>
            </w:r>
          </w:p>
          <w:p>
            <w:pPr>
              <w:spacing w:after="20"/>
              <w:ind w:left="20"/>
              <w:jc w:val="both"/>
            </w:pPr>
            <w:r>
              <w:rPr>
                <w:rFonts w:ascii="Times New Roman"/>
                <w:b w:val="false"/>
                <w:i w:val="false"/>
                <w:color w:val="000000"/>
                <w:sz w:val="20"/>
              </w:rPr>
              <w:t>
Автор адаптации-Жунисканова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 САТР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Учебник. 3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Ярмухамедова А.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АбылкасымоваА., КучерТ., Жумагулова З., Корчевский В. Адаптировала: Нурпейсова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 1,2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 Адаптировала: Нурпейсова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Учебник. </w:t>
            </w:r>
          </w:p>
          <w:p>
            <w:pPr>
              <w:spacing w:after="20"/>
              <w:ind w:left="20"/>
              <w:jc w:val="both"/>
            </w:pPr>
            <w:r>
              <w:rPr>
                <w:rFonts w:ascii="Times New Roman"/>
                <w:b w:val="false"/>
                <w:i w:val="false"/>
                <w:color w:val="000000"/>
                <w:sz w:val="20"/>
              </w:rPr>
              <w:t>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Сабитова З., </w:t>
            </w:r>
          </w:p>
          <w:p>
            <w:pPr>
              <w:spacing w:after="20"/>
              <w:ind w:left="20"/>
              <w:jc w:val="both"/>
            </w:pPr>
            <w:r>
              <w:rPr>
                <w:rFonts w:ascii="Times New Roman"/>
                <w:b w:val="false"/>
                <w:i w:val="false"/>
                <w:color w:val="000000"/>
                <w:sz w:val="20"/>
              </w:rPr>
              <w:t xml:space="preserve">
Скляренко К.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w:t>
            </w:r>
          </w:p>
          <w:p>
            <w:pPr>
              <w:spacing w:after="20"/>
              <w:ind w:left="20"/>
              <w:jc w:val="both"/>
            </w:pPr>
            <w:r>
              <w:rPr>
                <w:rFonts w:ascii="Times New Roman"/>
                <w:b w:val="false"/>
                <w:i w:val="false"/>
                <w:color w:val="000000"/>
                <w:sz w:val="20"/>
              </w:rPr>
              <w:t>
Учебник. Часть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Шашкина Г., Анищенко О., Шмельцер В.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w:t>
            </w:r>
          </w:p>
          <w:p>
            <w:pPr>
              <w:spacing w:after="20"/>
              <w:ind w:left="20"/>
              <w:jc w:val="both"/>
            </w:pPr>
            <w:r>
              <w:rPr>
                <w:rFonts w:ascii="Times New Roman"/>
                <w:b w:val="false"/>
                <w:i w:val="false"/>
                <w:color w:val="000000"/>
                <w:sz w:val="20"/>
              </w:rPr>
              <w:t>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Смирнов В., </w:t>
            </w:r>
          </w:p>
          <w:p>
            <w:pPr>
              <w:spacing w:after="20"/>
              <w:ind w:left="20"/>
              <w:jc w:val="both"/>
            </w:pPr>
            <w:r>
              <w:rPr>
                <w:rFonts w:ascii="Times New Roman"/>
                <w:b w:val="false"/>
                <w:i w:val="false"/>
                <w:color w:val="000000"/>
                <w:sz w:val="20"/>
              </w:rPr>
              <w:t xml:space="preserve">
Туяков Е..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 САТР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Русский язык. </w:t>
            </w:r>
          </w:p>
          <w:p>
            <w:pPr>
              <w:spacing w:after="20"/>
              <w:ind w:left="20"/>
              <w:jc w:val="both"/>
            </w:pPr>
            <w:r>
              <w:rPr>
                <w:rFonts w:ascii="Times New Roman"/>
                <w:b w:val="false"/>
                <w:i w:val="false"/>
                <w:color w:val="000000"/>
                <w:sz w:val="20"/>
              </w:rPr>
              <w:t>
Учебник. Часть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w:t>
            </w:r>
          </w:p>
          <w:p>
            <w:pPr>
              <w:spacing w:after="20"/>
              <w:ind w:left="20"/>
              <w:jc w:val="both"/>
            </w:pPr>
            <w:r>
              <w:rPr>
                <w:rFonts w:ascii="Times New Roman"/>
                <w:b w:val="false"/>
                <w:i w:val="false"/>
                <w:color w:val="000000"/>
                <w:sz w:val="20"/>
              </w:rPr>
              <w:t>
Бейсембаев А.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Алгебра. </w:t>
            </w:r>
          </w:p>
          <w:p>
            <w:pPr>
              <w:spacing w:after="20"/>
              <w:ind w:left="20"/>
              <w:jc w:val="both"/>
            </w:pPr>
            <w:r>
              <w:rPr>
                <w:rFonts w:ascii="Times New Roman"/>
                <w:b w:val="false"/>
                <w:i w:val="false"/>
                <w:color w:val="000000"/>
                <w:sz w:val="20"/>
              </w:rPr>
              <w:t>
Учебник.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Учебник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Смирнов В., </w:t>
            </w:r>
          </w:p>
          <w:p>
            <w:pPr>
              <w:spacing w:after="20"/>
              <w:ind w:left="20"/>
              <w:jc w:val="both"/>
            </w:pPr>
            <w:r>
              <w:rPr>
                <w:rFonts w:ascii="Times New Roman"/>
                <w:b w:val="false"/>
                <w:i w:val="false"/>
                <w:color w:val="000000"/>
                <w:sz w:val="20"/>
              </w:rPr>
              <w:t xml:space="preserve">
Туяков Е.. </w:t>
            </w:r>
          </w:p>
          <w:p>
            <w:pPr>
              <w:spacing w:after="20"/>
              <w:ind w:left="20"/>
              <w:jc w:val="both"/>
            </w:pPr>
            <w:r>
              <w:rPr>
                <w:rFonts w:ascii="Times New Roman"/>
                <w:b w:val="false"/>
                <w:i w:val="false"/>
                <w:color w:val="000000"/>
                <w:sz w:val="20"/>
              </w:rPr>
              <w:t>
Автор адаптации-Колмакова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 САТР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Зерде бұзылыстары бар білім алушылар үшін арнайы мектептерге (сыныптарға)</w:t>
            </w:r>
          </w:p>
          <w:p>
            <w:pPr>
              <w:spacing w:after="20"/>
              <w:ind w:left="20"/>
              <w:jc w:val="both"/>
            </w:pPr>
          </w:p>
          <w:p>
            <w:pPr>
              <w:spacing w:after="20"/>
              <w:ind w:left="20"/>
              <w:jc w:val="both"/>
            </w:pPr>
            <w:r>
              <w:rPr>
                <w:rFonts w:ascii="Times New Roman"/>
                <w:b/>
                <w:i w:val="false"/>
                <w:color w:val="000000"/>
                <w:sz w:val="20"/>
              </w:rPr>
              <w:t>
арналған оқулықтар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Учебник № 1, 2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 1, 2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Учебник № 1, 2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Воронкова В,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специальной школы для детей с нарушением интеллекта. 1-класс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2 класса специальных школ, для детей с нарушением интеллекта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2 класса специальных школ, для детей с нарушением интеллекта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2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Оқу орыс тілінде жүретін зерде бұзылыстары бар балаларға арналған, арнайы мектептердің </w:t>
            </w:r>
          </w:p>
          <w:p>
            <w:pPr>
              <w:spacing w:after="20"/>
              <w:ind w:left="20"/>
              <w:jc w:val="both"/>
            </w:pPr>
            <w:r>
              <w:rPr>
                <w:rFonts w:ascii="Times New Roman"/>
                <w:b w:val="false"/>
                <w:i w:val="false"/>
                <w:color w:val="000000"/>
                <w:sz w:val="20"/>
              </w:rPr>
              <w:t>
2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2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1 отделения специальной школы для детей с нарушением интеллекта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3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3 класса специальных школ для детей с нарушением интеллекта.Часть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3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бұзылыстары бар балаларға арналған оқыту орыс тілінде жүретін арнайы мектептердің 3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3класса специальных школ для детей с нарушением интеллекта.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4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4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учащихся 4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4-сынып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Есенжолова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учащихся 4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5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 орыс тілінде жүретін зерде даму бұзылыстары бар балаларға арналған, арнайы мектептердің 5-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Учебник для 5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5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5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6класса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6класса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6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бұзылыстары бар балаларға арналған оқыту орыс тілінде жүретін арнайы мектептердің 6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для 6класса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7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7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Оқу орыс тілінде жүретін зерде даму бұзылыстары бар балаларға арналған, арнайы мектептердің 7- 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для 7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Юлдабаева Н., Даутова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7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для учащихся 7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Макажанов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 Тренинг</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8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8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оқыту орыс тілінде жүретін арнайы мектептердің 8-сыныбына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8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Парканова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для 8 класса специальных школ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для учащихся 8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Габдуллина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&amp;Тренинг</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Парканова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зерде бұзылыстары бар 9-сынып оқушыларына арналған оқулық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Есенжолова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Юлдабаева Н. Халыкова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Учебник для учащихся 9 класса с нарушением интеллекта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Макажанов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 Тренинг</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Учебник для учащихся 10 класса с нарушением интеллекта</w:t>
            </w:r>
          </w:p>
          <w:p>
            <w:pPr>
              <w:spacing w:after="20"/>
              <w:ind w:left="20"/>
              <w:jc w:val="both"/>
            </w:pPr>
            <w:r>
              <w:rPr>
                <w:rFonts w:ascii="Times New Roman"/>
                <w:b w:val="false"/>
                <w:i w:val="false"/>
                <w:color w:val="000000"/>
                <w:sz w:val="20"/>
              </w:rPr>
              <w:t>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Учебник для учащихся 10 класса с нарушением интеллекта</w:t>
            </w:r>
          </w:p>
          <w:p>
            <w:pPr>
              <w:spacing w:after="20"/>
              <w:ind w:left="20"/>
              <w:jc w:val="both"/>
            </w:pPr>
            <w:r>
              <w:rPr>
                <w:rFonts w:ascii="Times New Roman"/>
                <w:b w:val="false"/>
                <w:i w:val="false"/>
                <w:color w:val="000000"/>
                <w:sz w:val="20"/>
              </w:rPr>
              <w:t>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Сулейменова Р., </w:t>
            </w:r>
          </w:p>
          <w:p>
            <w:pPr>
              <w:spacing w:after="20"/>
              <w:ind w:left="20"/>
              <w:jc w:val="both"/>
            </w:pPr>
            <w:r>
              <w:rPr>
                <w:rFonts w:ascii="Times New Roman"/>
                <w:b w:val="false"/>
                <w:i w:val="false"/>
                <w:color w:val="000000"/>
                <w:sz w:val="20"/>
              </w:rPr>
              <w:t>
Елисеева И.,</w:t>
            </w:r>
          </w:p>
          <w:p>
            <w:pPr>
              <w:spacing w:after="20"/>
              <w:ind w:left="20"/>
              <w:jc w:val="both"/>
            </w:pPr>
            <w:r>
              <w:rPr>
                <w:rFonts w:ascii="Times New Roman"/>
                <w:b w:val="false"/>
                <w:i w:val="false"/>
                <w:color w:val="000000"/>
                <w:sz w:val="20"/>
              </w:rPr>
              <w:t>
Парканова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Учебник для учащихся 10 класса с нарушением интеллекта</w:t>
            </w:r>
          </w:p>
          <w:p>
            <w:pPr>
              <w:spacing w:after="20"/>
              <w:ind w:left="20"/>
              <w:jc w:val="both"/>
            </w:pPr>
            <w:r>
              <w:rPr>
                <w:rFonts w:ascii="Times New Roman"/>
                <w:b w:val="false"/>
                <w:i w:val="false"/>
                <w:color w:val="000000"/>
                <w:sz w:val="20"/>
              </w:rPr>
              <w:t>
специальных школ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Оқыту орыс тілінде жүретін арнайы мектептердің (сыныптардың) зерде бұзылыстары бар 10 - сынып оқушыларына арналған оқулық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Г.Есенжолова, Г.Дербисалова, Г.Айтенова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Мектепке дейінгі ұйымдарға, орта білім беру ұйымдарына арналған оқу-әдістемелік кешендер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Ерте жас тобы (1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С. Сыпало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С. Сыпало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Кіші топ (2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Смаилова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Смаилова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К. Алимбетова, Б. Кожанова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 (2-5 жас)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Қ. Тұрғынбаева, Д. Орумбаева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Виноградова, А. Байрова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Шапатова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А.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Г. Белгібаева, А. Шамилова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Г. Белгібаева, А. Шамилова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Г. Белгібаева, А. Шамилова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 Г. Бектұрова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Денешынықтыру.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Юркова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әдебиет.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Орумбаева, С. Аршимбаева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әдебиет. Демонстрациялық материалдар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Тургумбаева, С. Жекенова, Д. Орумбаева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Байдилова, А. Садыкова, А. Арыкпанова,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К. Алимбетова, Б. Кожанова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Ортаңғы топ (3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Ничепай, Е. Юркова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Жұмаханова, М. Доскеева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Жұмаханова, М. Доскеева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Доскеева, А. Жұмаханова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Ахметова, Р. Сахарханова, С. Жумагалиева.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Дәптер.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Ахметова, Р. Сахарханова, С. Жумагалиева.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К.Тұрғынбаева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Сөйлеуді дамыту.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 Г. Жақанова, Ә. Нұралина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Сейткужина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Канайбекова, А. Канайбекова.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Дәптер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Канайбекова, А. Канайбекова.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Методические рекомендации по проведению ОУД во второй младшей группе дошкольных организаций с казахским языком воспитания и обучения. К учебно-методическому комплексу "Говорим на русском языке"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Начинаем говорить. Рабочая тетрадь для детей второй младшей группы с казахским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Русский язык.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Мұқанова, А. Пірмағамбетова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Мұқанова, А. Пірмағамбетова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 Ж.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Рябова, Н. Сартаева.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 №1, 2 дәптер.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Рябова, Н. Сартаева.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Саятова, А. Қазыбаева, Ж. Рахымбаева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А. Стыбаева, Ш. Турдалиева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Альбом.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№1, 2 дәптер.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Бияхметова, Б. Кенжембетова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Бияхметова, Б. Кенжембетова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Альбом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Бияхметова, Ұ. Ахметова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нұсқаулық. 3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Кадочникова М. Стефанская Т. Тутаева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Қойбағарова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Шумаева, Ф. Омарбекова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Альбом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Аубакирова,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Әдістемелік нұсқаулық. 3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Федотова А. Шайхина Н. Шилова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Г. Абдрахманова,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Г. Абдрахманова,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Дидактикалық ойындар (3-6 жас)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Сарыбаева, Г. Абдрахманова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Экология негіздері. Демонстрациялық материалдар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нұсқаулық.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 Б.Рахманбергенова, П. Имандосова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Дәптері 3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 Б. Рахманбергенова, П. Имандосова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К. Алимбетова, Б. Кожанова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Ж. Жолдагулова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К.Атыманова, Ж. Каримова, А.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А.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Жұмыс дәптері 3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Грушина М. </w:t>
            </w:r>
          </w:p>
          <w:p>
            <w:pPr>
              <w:spacing w:after="20"/>
              <w:ind w:left="20"/>
              <w:jc w:val="both"/>
            </w:pPr>
            <w:r>
              <w:rPr>
                <w:rFonts w:ascii="Times New Roman"/>
                <w:b w:val="false"/>
                <w:i w:val="false"/>
                <w:color w:val="000000"/>
                <w:sz w:val="20"/>
              </w:rPr>
              <w:t>
Исақова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ңұсқау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w:t>
            </w:r>
          </w:p>
          <w:p>
            <w:pPr>
              <w:spacing w:after="20"/>
              <w:ind w:left="20"/>
              <w:jc w:val="both"/>
            </w:pPr>
            <w:r>
              <w:rPr>
                <w:rFonts w:ascii="Times New Roman"/>
                <w:b w:val="false"/>
                <w:i w:val="false"/>
                <w:color w:val="000000"/>
                <w:sz w:val="20"/>
              </w:rPr>
              <w:t xml:space="preserve">
Д. Ильясова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w:t>
            </w:r>
          </w:p>
          <w:p>
            <w:pPr>
              <w:spacing w:after="20"/>
              <w:ind w:left="20"/>
              <w:jc w:val="both"/>
            </w:pPr>
            <w:r>
              <w:rPr>
                <w:rFonts w:ascii="Times New Roman"/>
                <w:b w:val="false"/>
                <w:i w:val="false"/>
                <w:color w:val="000000"/>
                <w:sz w:val="20"/>
              </w:rPr>
              <w:t>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Демонстрациялық материалдар</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Игнатенко,</w:t>
            </w:r>
          </w:p>
          <w:p>
            <w:pPr>
              <w:spacing w:after="20"/>
              <w:ind w:left="20"/>
              <w:jc w:val="both"/>
            </w:pPr>
            <w:r>
              <w:rPr>
                <w:rFonts w:ascii="Times New Roman"/>
                <w:b w:val="false"/>
                <w:i w:val="false"/>
                <w:color w:val="000000"/>
                <w:sz w:val="20"/>
              </w:rPr>
              <w:t>
Д. Ильясова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 Әдістемелік ңұсқау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Каукенова, А. Пірмағамбетова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Каукенова, А. Пірмағамбетова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Әдістемелік ңұсқау </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Қойбағарова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Шумаева,</w:t>
            </w:r>
          </w:p>
          <w:p>
            <w:pPr>
              <w:spacing w:after="20"/>
              <w:ind w:left="20"/>
              <w:jc w:val="both"/>
            </w:pPr>
            <w:r>
              <w:rPr>
                <w:rFonts w:ascii="Times New Roman"/>
                <w:b w:val="false"/>
                <w:i w:val="false"/>
                <w:color w:val="000000"/>
                <w:sz w:val="20"/>
              </w:rPr>
              <w:t>
Ф. Омарбекова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Ересектер тобы (4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Юркова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Г.Ділмағамбетова,</w:t>
            </w:r>
          </w:p>
          <w:p>
            <w:pPr>
              <w:spacing w:after="20"/>
              <w:ind w:left="20"/>
              <w:jc w:val="both"/>
            </w:pPr>
            <w:r>
              <w:rPr>
                <w:rFonts w:ascii="Times New Roman"/>
                <w:b w:val="false"/>
                <w:i w:val="false"/>
                <w:color w:val="000000"/>
                <w:sz w:val="20"/>
              </w:rPr>
              <w:t>
М. Сулейменова, А. Наурызбаева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Г.Ділмағамбетова, М. Сулейменова, А. Наурызбаева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Г.Ділмағамбетова, М. Сулейменова, А. Наурызбаева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Беркінғалиева, Г. Абдрахимова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У.Ахметова, К.Кулпеисова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У.Ахметова, К.Кулпеисова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Қ. Тұрғынбаева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Тұрғынбаева, С. Жекенова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 Г. Жақанова, Ә. Нұралина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Абдрахимова, К. Беркінғалиева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Көркемәдебиет. Сөйлеудідамыту.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Рахымбаева, Ә. Мұратханова, Г. Жақанова, Ә. Нұралина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Қанайбекова, А. Қанайбекова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Қанайбекова, А. Қанайбекова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Сейткужина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Хоцян Е., Добрынина Г., Криушова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Методические рекомендации по проведению ОУД в средней группе дошкольных организаций с казахским языком воспитания и обучения. К учебно-методическому комплексу "Говорим на русском языке"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Изучаем русский язык. Рабочая тетрадь для детей средней группы с казахским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Тетрадь+СD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Пузик, С. Неверова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Жұмыс дәптері № 1, №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Пузик, С. Неверова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Пузик, С. Неверова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Рябова, А. Алексеева, Н. Сартаева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Дәптер 1-бөлім,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Рябова, Н. Сартаева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Шапатова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Саятова, А. Қазыбаева, Ж. Рахымбаева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Әліппе-дәптер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Темірболат, Ә. Әділбайқызы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Дәптер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Байғұлбекова, А. Шәкірова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Байғұлбекова, А. Шәкірова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Байғұлбекова, А. Шәкірова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К. Атыманова,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Г. Бектұрова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Шумаева, Ф. Омарбекова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Әкімбаева, А. Батырбаева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Әкімбаева, А. Батырбаева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 Р.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 Р.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Денешынықтыру.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 М. 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К. Алимбетова, Б. Кожанова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Г. Шапатова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Ш. Тұрдалиева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Инабаттылық тәрбиесі. Әдістемелік нұсқаулық 4 және 5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К. Алимбетова., А.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Жұмыс дәптері 4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Альбом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w:t>
            </w:r>
          </w:p>
          <w:p>
            <w:pPr>
              <w:spacing w:after="20"/>
              <w:ind w:left="20"/>
              <w:jc w:val="both"/>
            </w:pPr>
            <w:r>
              <w:rPr>
                <w:rFonts w:ascii="Times New Roman"/>
                <w:b w:val="false"/>
                <w:i w:val="false"/>
                <w:color w:val="000000"/>
                <w:sz w:val="20"/>
              </w:rPr>
              <w:t>
О. Шапкин,</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w:t>
            </w:r>
          </w:p>
          <w:p>
            <w:pPr>
              <w:spacing w:after="20"/>
              <w:ind w:left="20"/>
              <w:jc w:val="both"/>
            </w:pPr>
            <w:r>
              <w:rPr>
                <w:rFonts w:ascii="Times New Roman"/>
                <w:b w:val="false"/>
                <w:i w:val="false"/>
                <w:color w:val="000000"/>
                <w:sz w:val="20"/>
              </w:rPr>
              <w:t>
О. Шапкин,</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xml:space="preserve">
Әдістемелік нұсқау </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Батырбаева, Ж. Әкімбаева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xml:space="preserve">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Батырбаева, Ж. Әкімбаева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Әдістемелік нұсқау </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Неверова,</w:t>
            </w:r>
          </w:p>
          <w:p>
            <w:pPr>
              <w:spacing w:after="20"/>
              <w:ind w:left="20"/>
              <w:jc w:val="both"/>
            </w:pPr>
            <w:r>
              <w:rPr>
                <w:rFonts w:ascii="Times New Roman"/>
                <w:b w:val="false"/>
                <w:i w:val="false"/>
                <w:color w:val="000000"/>
                <w:sz w:val="20"/>
              </w:rPr>
              <w:t>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Неверова,</w:t>
            </w:r>
          </w:p>
          <w:p>
            <w:pPr>
              <w:spacing w:after="20"/>
              <w:ind w:left="20"/>
              <w:jc w:val="both"/>
            </w:pPr>
            <w:r>
              <w:rPr>
                <w:rFonts w:ascii="Times New Roman"/>
                <w:b w:val="false"/>
                <w:i w:val="false"/>
                <w:color w:val="000000"/>
                <w:sz w:val="20"/>
              </w:rPr>
              <w:t>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 Демонстрациялық материалдар</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 Неверова,</w:t>
            </w:r>
          </w:p>
          <w:p>
            <w:pPr>
              <w:spacing w:after="20"/>
              <w:ind w:left="20"/>
              <w:jc w:val="both"/>
            </w:pPr>
            <w:r>
              <w:rPr>
                <w:rFonts w:ascii="Times New Roman"/>
                <w:b w:val="false"/>
                <w:i w:val="false"/>
                <w:color w:val="000000"/>
                <w:sz w:val="20"/>
              </w:rPr>
              <w:t>
А.А.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әдебиет. Әдістемелік нұсқау </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Қ. Тұрғымбаева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w:t>
            </w:r>
          </w:p>
          <w:p>
            <w:pPr>
              <w:spacing w:after="20"/>
              <w:ind w:left="20"/>
              <w:jc w:val="both"/>
            </w:pPr>
            <w:r>
              <w:rPr>
                <w:rFonts w:ascii="Times New Roman"/>
                <w:b w:val="false"/>
                <w:i w:val="false"/>
                <w:color w:val="000000"/>
                <w:sz w:val="20"/>
              </w:rPr>
              <w:t xml:space="preserve">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Жекенова, Қ. Тұрғымбаева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Әдістемелік нұсқау </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Шумаева,</w:t>
            </w:r>
          </w:p>
          <w:p>
            <w:pPr>
              <w:spacing w:after="20"/>
              <w:ind w:left="20"/>
              <w:jc w:val="both"/>
            </w:pPr>
            <w:r>
              <w:rPr>
                <w:rFonts w:ascii="Times New Roman"/>
                <w:b w:val="false"/>
                <w:i w:val="false"/>
                <w:color w:val="000000"/>
                <w:sz w:val="20"/>
              </w:rPr>
              <w:t xml:space="preserve">
Ф. Омарбекова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Мектепалды топ, мектепалды сынып (5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Юркова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Джолдыбаева, Т. Шаденова, Т. Панченко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Әдістемелік құрал 5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 М. 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Қасымбекова, Ғ. Кулджина, А. Есенсариева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Әліппе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Қасымбекова, Ғ. Кулджина, А. Есенсариева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Қасымбекова, Ғ. Кулджина, А. Есенсариева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Шелипова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Шелипова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 Қ. Үкібас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 Қ. Үкібас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Еркебаева, А. Жақан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С. Еркебаева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 Ж.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Әмірова, К. Анартаева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Әмірова, К. Анартаева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М.Сейтказина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Қанайбекова, А. Қанайбекова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Қанайбекова, А. Қанайбекова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 Қ. Үкібас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 Қ. Үкібас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Еркебаева, Ж. Дариева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Дәптер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С. Еркебаева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Турдалиева,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Добрынина Г., Криушова Е., Хоцян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Методические рекомендации по проведению ОУД в старшей группе дошкольных организаций с казахским языком воспитания и обучения. К учебно-методическому комплексу "Говорим на русском языке"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 для учителей дошкольных организаций с казахским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Говорим на русском языке. Рабочая тетрадь для детей старшей группы с казахским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 Б., Садык А., Доманова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Атыманова К., Каримова Ж., Кабдешова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от 5-и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Вассерберг Г. Каримова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от 5-и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Вассерберг Г. Каримова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Шығармашылық.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Әубәкірова,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Әубәкірова,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Әубәкірова,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альбомы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Әубәкірова, И. Абремская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Нұрманова, Г. Абдрахимова, К. Беркінғалиева, А. Ахантаева, А. Шаих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Нұрманова, Г. Абдрахимова, К. Беркінғалиева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Беркінғалиева, Р. Ахметова, А. Баймұратова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Тобықбаева, Б. Қасымова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Абдрахимова, М. Нұрманова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Абдрахимова, М. Нұрманова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таныстыру.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Борисова,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А. Ойшыбаева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А. Стыбаева, Ш. Турдалиева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Әліппе-дәптер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Бритвина,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Темірболат, Ә. Әділбайқызы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Қ. Қойбағарова, Н. Жабықбаева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Жұмабекова, Қ. Қойбағарова, Н. Жабықбаева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Таутанова, А. Бүрлібаева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Таутанова, А. Бүрлібаева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Таутанова, А. Бүрлібаева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Нүсіпәлиева, К. Күлпейісова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Экология негіздері.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Жүндібаева, А.Қабыланбекова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Жүндібаева, А.Қабыланбекова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Ш.Турдалиева, Ж.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Т.Дрыгина, И.Тирская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Т.Дрыгина, И.Тирская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Ж. Каримова, М.Сейтказина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Ш. Турдалиева, Ж.Каримова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Атыманова, А. Стыбаева, Ж. Каримова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Күнтуғанова, В. Красникова,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Дәптер. 1-бөлім,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Күнтуғанова, В. Красникова,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Дәптер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Каримова, А. Стамбекова, Ж. Асанханова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К. Атыманова,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 Н. Приходченко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Шапкина, О. Шапкин,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 К. Атыманова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Қоңыратбай, Т.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Жұмыс дәптері 5 жастан бастап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Әдістемелік нұсқаулық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 Серикпаева, </w:t>
            </w:r>
          </w:p>
          <w:p>
            <w:pPr>
              <w:spacing w:after="20"/>
              <w:ind w:left="20"/>
              <w:jc w:val="both"/>
            </w:pPr>
            <w:r>
              <w:rPr>
                <w:rFonts w:ascii="Times New Roman"/>
                <w:b w:val="false"/>
                <w:i w:val="false"/>
                <w:color w:val="000000"/>
                <w:sz w:val="20"/>
              </w:rPr>
              <w:t xml:space="preserve">
Г. Тулкина, </w:t>
            </w:r>
          </w:p>
          <w:p>
            <w:pPr>
              <w:spacing w:after="20"/>
              <w:ind w:left="20"/>
              <w:jc w:val="both"/>
            </w:pPr>
            <w:r>
              <w:rPr>
                <w:rFonts w:ascii="Times New Roman"/>
                <w:b w:val="false"/>
                <w:i w:val="false"/>
                <w:color w:val="000000"/>
                <w:sz w:val="20"/>
              </w:rPr>
              <w:t>
К. Сыздыкова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альбомы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 Серикпаева, </w:t>
            </w:r>
          </w:p>
          <w:p>
            <w:pPr>
              <w:spacing w:after="20"/>
              <w:ind w:left="20"/>
              <w:jc w:val="both"/>
            </w:pPr>
            <w:r>
              <w:rPr>
                <w:rFonts w:ascii="Times New Roman"/>
                <w:b w:val="false"/>
                <w:i w:val="false"/>
                <w:color w:val="000000"/>
                <w:sz w:val="20"/>
              </w:rPr>
              <w:t xml:space="preserve">
Г. Тулкина, </w:t>
            </w:r>
          </w:p>
          <w:p>
            <w:pPr>
              <w:spacing w:after="20"/>
              <w:ind w:left="20"/>
              <w:jc w:val="both"/>
            </w:pPr>
            <w:r>
              <w:rPr>
                <w:rFonts w:ascii="Times New Roman"/>
                <w:b w:val="false"/>
                <w:i w:val="false"/>
                <w:color w:val="000000"/>
                <w:sz w:val="20"/>
              </w:rPr>
              <w:t>
К. Сыздыкова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Көркем әдебиет. </w:t>
            </w:r>
          </w:p>
          <w:p>
            <w:pPr>
              <w:spacing w:after="20"/>
              <w:ind w:left="20"/>
              <w:jc w:val="both"/>
            </w:pPr>
            <w:r>
              <w:rPr>
                <w:rFonts w:ascii="Times New Roman"/>
                <w:b w:val="false"/>
                <w:i w:val="false"/>
                <w:color w:val="000000"/>
                <w:sz w:val="20"/>
              </w:rPr>
              <w:t xml:space="preserve">
Әдістемелік нұсқаулық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Аскарова,</w:t>
            </w:r>
          </w:p>
          <w:p>
            <w:pPr>
              <w:spacing w:after="20"/>
              <w:ind w:left="20"/>
              <w:jc w:val="both"/>
            </w:pPr>
            <w:r>
              <w:rPr>
                <w:rFonts w:ascii="Times New Roman"/>
                <w:b w:val="false"/>
                <w:i w:val="false"/>
                <w:color w:val="000000"/>
                <w:sz w:val="20"/>
              </w:rPr>
              <w:t xml:space="preserve">
Х. Оразгалина, </w:t>
            </w:r>
          </w:p>
          <w:p>
            <w:pPr>
              <w:spacing w:after="20"/>
              <w:ind w:left="20"/>
              <w:jc w:val="both"/>
            </w:pPr>
            <w:r>
              <w:rPr>
                <w:rFonts w:ascii="Times New Roman"/>
                <w:b w:val="false"/>
                <w:i w:val="false"/>
                <w:color w:val="000000"/>
                <w:sz w:val="20"/>
              </w:rPr>
              <w:t>
М. Байтемирова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Сурет салу. </w:t>
            </w:r>
          </w:p>
          <w:p>
            <w:pPr>
              <w:spacing w:after="20"/>
              <w:ind w:left="20"/>
              <w:jc w:val="both"/>
            </w:pPr>
            <w:r>
              <w:rPr>
                <w:rFonts w:ascii="Times New Roman"/>
                <w:b w:val="false"/>
                <w:i w:val="false"/>
                <w:color w:val="000000"/>
                <w:sz w:val="20"/>
              </w:rPr>
              <w:t xml:space="preserve">
Әдістемелік нұсқаулық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 Искакова, </w:t>
            </w:r>
          </w:p>
          <w:p>
            <w:pPr>
              <w:spacing w:after="20"/>
              <w:ind w:left="20"/>
              <w:jc w:val="both"/>
            </w:pPr>
            <w:r>
              <w:rPr>
                <w:rFonts w:ascii="Times New Roman"/>
                <w:b w:val="false"/>
                <w:i w:val="false"/>
                <w:color w:val="000000"/>
                <w:sz w:val="20"/>
              </w:rPr>
              <w:t xml:space="preserve">
С. Муралимова, </w:t>
            </w:r>
          </w:p>
          <w:p>
            <w:pPr>
              <w:spacing w:after="20"/>
              <w:ind w:left="20"/>
              <w:jc w:val="both"/>
            </w:pPr>
            <w:r>
              <w:rPr>
                <w:rFonts w:ascii="Times New Roman"/>
                <w:b w:val="false"/>
                <w:i w:val="false"/>
                <w:color w:val="000000"/>
                <w:sz w:val="20"/>
              </w:rPr>
              <w:t>
К. Нургазиева,</w:t>
            </w:r>
          </w:p>
          <w:p>
            <w:pPr>
              <w:spacing w:after="20"/>
              <w:ind w:left="20"/>
              <w:jc w:val="both"/>
            </w:pPr>
            <w:r>
              <w:rPr>
                <w:rFonts w:ascii="Times New Roman"/>
                <w:b w:val="false"/>
                <w:i w:val="false"/>
                <w:color w:val="000000"/>
                <w:sz w:val="20"/>
              </w:rPr>
              <w:t>
 Ә. Азирахмет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Сурет альбомы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А.Баймукамбетова, </w:t>
            </w:r>
          </w:p>
          <w:p>
            <w:pPr>
              <w:spacing w:after="20"/>
              <w:ind w:left="20"/>
              <w:jc w:val="both"/>
            </w:pPr>
            <w:r>
              <w:rPr>
                <w:rFonts w:ascii="Times New Roman"/>
                <w:b w:val="false"/>
                <w:i w:val="false"/>
                <w:color w:val="000000"/>
                <w:sz w:val="20"/>
              </w:rPr>
              <w:t>
А. Жанимхан,</w:t>
            </w:r>
          </w:p>
          <w:p>
            <w:pPr>
              <w:spacing w:after="20"/>
              <w:ind w:left="20"/>
              <w:jc w:val="both"/>
            </w:pPr>
            <w:r>
              <w:rPr>
                <w:rFonts w:ascii="Times New Roman"/>
                <w:b w:val="false"/>
                <w:i w:val="false"/>
                <w:color w:val="000000"/>
                <w:sz w:val="20"/>
              </w:rPr>
              <w:t xml:space="preserve">
И. Сагымбаева, </w:t>
            </w:r>
          </w:p>
          <w:p>
            <w:pPr>
              <w:spacing w:after="20"/>
              <w:ind w:left="20"/>
              <w:jc w:val="both"/>
            </w:pPr>
            <w:r>
              <w:rPr>
                <w:rFonts w:ascii="Times New Roman"/>
                <w:b w:val="false"/>
                <w:i w:val="false"/>
                <w:color w:val="000000"/>
                <w:sz w:val="20"/>
              </w:rPr>
              <w:t>
Д. Кульманова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p>
            <w:pPr>
              <w:spacing w:after="20"/>
              <w:ind w:left="20"/>
              <w:jc w:val="both"/>
            </w:pPr>
            <w:r>
              <w:rPr>
                <w:rFonts w:ascii="Times New Roman"/>
                <w:b w:val="false"/>
                <w:i w:val="false"/>
                <w:color w:val="000000"/>
                <w:sz w:val="20"/>
              </w:rPr>
              <w:t xml:space="preserve">
Әдістемелік нұсқаулық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w:t>
            </w:r>
          </w:p>
          <w:p>
            <w:pPr>
              <w:spacing w:after="20"/>
              <w:ind w:left="20"/>
              <w:jc w:val="both"/>
            </w:pPr>
            <w:r>
              <w:rPr>
                <w:rFonts w:ascii="Times New Roman"/>
                <w:b w:val="false"/>
                <w:i w:val="false"/>
                <w:color w:val="000000"/>
                <w:sz w:val="20"/>
              </w:rPr>
              <w:t>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Грушина,</w:t>
            </w:r>
          </w:p>
          <w:p>
            <w:pPr>
              <w:spacing w:after="20"/>
              <w:ind w:left="20"/>
              <w:jc w:val="both"/>
            </w:pPr>
            <w:r>
              <w:rPr>
                <w:rFonts w:ascii="Times New Roman"/>
                <w:b w:val="false"/>
                <w:i w:val="false"/>
                <w:color w:val="000000"/>
                <w:sz w:val="20"/>
              </w:rPr>
              <w:t>
Ұ. Ахметова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Қауіпсіз мінез-құлық негіздері. </w:t>
            </w:r>
          </w:p>
          <w:p>
            <w:pPr>
              <w:spacing w:after="20"/>
              <w:ind w:left="20"/>
              <w:jc w:val="both"/>
            </w:pPr>
            <w:r>
              <w:rPr>
                <w:rFonts w:ascii="Times New Roman"/>
                <w:b w:val="false"/>
                <w:i w:val="false"/>
                <w:color w:val="000000"/>
                <w:sz w:val="20"/>
              </w:rPr>
              <w:t>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 Ахметова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Дәптер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Бултекова,</w:t>
            </w:r>
          </w:p>
          <w:p>
            <w:pPr>
              <w:spacing w:after="20"/>
              <w:ind w:left="20"/>
              <w:jc w:val="both"/>
            </w:pPr>
            <w:r>
              <w:rPr>
                <w:rFonts w:ascii="Times New Roman"/>
                <w:b w:val="false"/>
                <w:i w:val="false"/>
                <w:color w:val="000000"/>
                <w:sz w:val="20"/>
              </w:rPr>
              <w:t>
Е. Рябова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Әдістемелік нұсқау+көрнекі материалдар (СD).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Бултекова,</w:t>
            </w:r>
          </w:p>
          <w:p>
            <w:pPr>
              <w:spacing w:after="20"/>
              <w:ind w:left="20"/>
              <w:jc w:val="both"/>
            </w:pPr>
            <w:r>
              <w:rPr>
                <w:rFonts w:ascii="Times New Roman"/>
                <w:b w:val="false"/>
                <w:i w:val="false"/>
                <w:color w:val="000000"/>
                <w:sz w:val="20"/>
              </w:rPr>
              <w:t>
Е. Рябова,</w:t>
            </w:r>
          </w:p>
          <w:p>
            <w:pPr>
              <w:spacing w:after="20"/>
              <w:ind w:left="20"/>
              <w:jc w:val="both"/>
            </w:pPr>
            <w:r>
              <w:rPr>
                <w:rFonts w:ascii="Times New Roman"/>
                <w:b w:val="false"/>
                <w:i w:val="false"/>
                <w:color w:val="000000"/>
                <w:sz w:val="20"/>
              </w:rPr>
              <w:t>
А. Козленко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Сурет салу. </w:t>
            </w:r>
          </w:p>
          <w:p>
            <w:pPr>
              <w:spacing w:after="20"/>
              <w:ind w:left="20"/>
              <w:jc w:val="both"/>
            </w:pPr>
            <w:r>
              <w:rPr>
                <w:rFonts w:ascii="Times New Roman"/>
                <w:b w:val="false"/>
                <w:i w:val="false"/>
                <w:color w:val="000000"/>
                <w:sz w:val="20"/>
              </w:rPr>
              <w:t>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Сурет салу. </w:t>
            </w:r>
          </w:p>
          <w:p>
            <w:pPr>
              <w:spacing w:after="20"/>
              <w:ind w:left="20"/>
              <w:jc w:val="both"/>
            </w:pPr>
            <w:r>
              <w:rPr>
                <w:rFonts w:ascii="Times New Roman"/>
                <w:b w:val="false"/>
                <w:i w:val="false"/>
                <w:color w:val="000000"/>
                <w:sz w:val="20"/>
              </w:rPr>
              <w:t xml:space="preserve">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Мүсіндеу. </w:t>
            </w:r>
          </w:p>
          <w:p>
            <w:pPr>
              <w:spacing w:after="20"/>
              <w:ind w:left="20"/>
              <w:jc w:val="both"/>
            </w:pPr>
            <w:r>
              <w:rPr>
                <w:rFonts w:ascii="Times New Roman"/>
                <w:b w:val="false"/>
                <w:i w:val="false"/>
                <w:color w:val="000000"/>
                <w:sz w:val="20"/>
              </w:rPr>
              <w:t xml:space="preserve">
Альбом.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Мүсіндеу. </w:t>
            </w:r>
          </w:p>
          <w:p>
            <w:pPr>
              <w:spacing w:after="20"/>
              <w:ind w:left="20"/>
              <w:jc w:val="both"/>
            </w:pPr>
            <w:r>
              <w:rPr>
                <w:rFonts w:ascii="Times New Roman"/>
                <w:b w:val="false"/>
                <w:i w:val="false"/>
                <w:color w:val="000000"/>
                <w:sz w:val="20"/>
              </w:rPr>
              <w:t xml:space="preserve">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Альбом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xml:space="preserve">
Әдістемелік нұсқау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Шапкина, </w:t>
            </w:r>
          </w:p>
          <w:p>
            <w:pPr>
              <w:spacing w:after="20"/>
              <w:ind w:left="20"/>
              <w:jc w:val="both"/>
            </w:pPr>
            <w:r>
              <w:rPr>
                <w:rFonts w:ascii="Times New Roman"/>
                <w:b w:val="false"/>
                <w:i w:val="false"/>
                <w:color w:val="000000"/>
                <w:sz w:val="20"/>
              </w:rPr>
              <w:t xml:space="preserve">
О. Шапкин, </w:t>
            </w:r>
          </w:p>
          <w:p>
            <w:pPr>
              <w:spacing w:after="20"/>
              <w:ind w:left="20"/>
              <w:jc w:val="both"/>
            </w:pPr>
            <w:r>
              <w:rPr>
                <w:rFonts w:ascii="Times New Roman"/>
                <w:b w:val="false"/>
                <w:i w:val="false"/>
                <w:color w:val="000000"/>
                <w:sz w:val="20"/>
              </w:rPr>
              <w:t>
Т. Комельяго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w:t>
            </w:r>
          </w:p>
          <w:p>
            <w:pPr>
              <w:spacing w:after="20"/>
              <w:ind w:left="20"/>
              <w:jc w:val="both"/>
            </w:pPr>
            <w:r>
              <w:rPr>
                <w:rFonts w:ascii="Times New Roman"/>
                <w:b w:val="false"/>
                <w:i w:val="false"/>
                <w:color w:val="000000"/>
                <w:sz w:val="20"/>
              </w:rPr>
              <w:t>
Электрондық жұмыс дәптері</w:t>
            </w:r>
          </w:p>
          <w:p>
            <w:pPr>
              <w:spacing w:after="20"/>
              <w:ind w:left="20"/>
              <w:jc w:val="both"/>
            </w:pPr>
            <w:r>
              <w:rPr>
                <w:rFonts w:ascii="Times New Roman"/>
                <w:b w:val="false"/>
                <w:i w:val="false"/>
                <w:color w:val="000000"/>
                <w:sz w:val="20"/>
              </w:rPr>
              <w:t xml:space="preserve">
(web-платформа) https://topiq.kz/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Электрондық жұмыс дәптері 1,2</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Ф. Кинжибаева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Электрондық жұмыс дәптері 1,2</w:t>
            </w:r>
          </w:p>
          <w:p>
            <w:pPr>
              <w:spacing w:after="20"/>
              <w:ind w:left="20"/>
              <w:jc w:val="both"/>
            </w:pPr>
            <w:r>
              <w:rPr>
                <w:rFonts w:ascii="Times New Roman"/>
                <w:b w:val="false"/>
                <w:i w:val="false"/>
                <w:color w:val="000000"/>
                <w:sz w:val="20"/>
              </w:rPr>
              <w:t xml:space="preserve">
(web-платформа) https://topiq.kz/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Қоршаған ортамен танысу.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Демонстрациялық материалдар</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Сағиева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Ақпаева, </w:t>
            </w:r>
          </w:p>
          <w:p>
            <w:pPr>
              <w:spacing w:after="20"/>
              <w:ind w:left="20"/>
              <w:jc w:val="both"/>
            </w:pPr>
            <w:r>
              <w:rPr>
                <w:rFonts w:ascii="Times New Roman"/>
                <w:b w:val="false"/>
                <w:i w:val="false"/>
                <w:color w:val="000000"/>
                <w:sz w:val="20"/>
              </w:rPr>
              <w:t>
Л. Лебедева, Ф. Кинжибаева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негіздері. </w:t>
            </w:r>
          </w:p>
          <w:p>
            <w:pPr>
              <w:spacing w:after="20"/>
              <w:ind w:left="20"/>
              <w:jc w:val="both"/>
            </w:pPr>
            <w:r>
              <w:rPr>
                <w:rFonts w:ascii="Times New Roman"/>
                <w:b w:val="false"/>
                <w:i w:val="false"/>
                <w:color w:val="000000"/>
                <w:sz w:val="20"/>
              </w:rPr>
              <w:t xml:space="preserve">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Ф. Кинжибаева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негіздері. Демонстрациялық материалдар</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Ф. Кинжибаева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Математикалық жазулар.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Әдістемелік нұсқау</w:t>
            </w:r>
          </w:p>
          <w:p>
            <w:pPr>
              <w:spacing w:after="20"/>
              <w:ind w:left="20"/>
              <w:jc w:val="both"/>
            </w:pPr>
            <w:r>
              <w:rPr>
                <w:rFonts w:ascii="Times New Roman"/>
                <w:b w:val="false"/>
                <w:i w:val="false"/>
                <w:color w:val="000000"/>
                <w:sz w:val="20"/>
              </w:rPr>
              <w:t xml:space="preserve">
(электрондық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Әмірова, К. Анартаева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w:t>
            </w:r>
          </w:p>
          <w:p>
            <w:pPr>
              <w:spacing w:after="20"/>
              <w:ind w:left="20"/>
              <w:jc w:val="both"/>
            </w:pPr>
            <w:r>
              <w:rPr>
                <w:rFonts w:ascii="Times New Roman"/>
                <w:b w:val="false"/>
                <w:i w:val="false"/>
                <w:color w:val="000000"/>
                <w:sz w:val="20"/>
              </w:rPr>
              <w:t xml:space="preserve">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Ә.С. Әмірова, К. Анартаева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Сауат ашу негіздері. Жұмыс дәптері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Тұрсынбаева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Әдістемелік нұсқау </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Таутанова, А. Бүрлібаева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Жапсыру. </w:t>
            </w:r>
          </w:p>
          <w:p>
            <w:pPr>
              <w:spacing w:after="20"/>
              <w:ind w:left="20"/>
              <w:jc w:val="both"/>
            </w:pPr>
            <w:r>
              <w:rPr>
                <w:rFonts w:ascii="Times New Roman"/>
                <w:b w:val="false"/>
                <w:i w:val="false"/>
                <w:color w:val="000000"/>
                <w:sz w:val="20"/>
              </w:rPr>
              <w:t>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Нүсіпәлиева, Қ. Күлпейісова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Ерте жас тобы (1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Сыпало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Сыпало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Кіші топ (2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Конысбаева М., Абдулова М., Левченко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Конысбаева М., Абдулова М., Левченко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Конысбаева М., Абдулова М., Левченко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Виноградова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Дидактический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Бельгибаева Г., Шамилова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Бельгибаева Г., Шамилова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Бельгибаева Г., Шамилова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Развитие речи. Методическое руководство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Омарбекова Ф., Ким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Омарбекова Ф., Ким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Развитие речи. Демострационный материал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Омарбекова Ф., Ким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и художественная литература.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Методическое руководство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Златков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Златков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Ортаңғы топ (3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Баубекова Ж.,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Баубекова Ж.,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Баубекова Ж.,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Ничепай О., Юркова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и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Тетрадь.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Бражникова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Бражникова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Шақабаева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Қима материалдар (3-5 жас)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Қазақ тілі. Үлестірмелі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Қазақ тілі. Демонстрациялық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 Г. Жургенбаева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нұсқаулық.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Қайырбекова,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Дәптер.3+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Қайырбекова,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 Жукова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Тетрадь.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Муханова У., Прмагамбетова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Муханова У., Прмагамбетова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Рахымбаева Ж., Саятова Ж., Казыбаева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Тетрадь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Саятова Ж., Казыбаева А., Рахымбаева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Альбом. от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Бияхметова Г., Кенжембетова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Бияхметова Г., Кенжембетова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Бияхметова Г., Кенжембетова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Альбом.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 от 3-х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Кадочникова Н. Стефанская М. Тутаева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 от 3-х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Федотова Н. Шайхина А. Шилова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Музыкальные подвижные игры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Музыкальные дидактические игры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Игнатенко Г., Ильясова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Демонстрационный материал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Игнатенко Г., Ильясова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Игнатенко Г., Ильясова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Тетрадь.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Развивающая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Атыманова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Методическое руководство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 Байтикова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Ильясова Д., Игнатенко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Ильясова Д., Игнатенко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Демонстрационный материал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Ильясова Д., Игнатенко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Жакешова А., Каугабаева Б., Супергиева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Каукенова У., Прмагамбетова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Каукенова У., Прмагамбетова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Ересектер тобы (4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и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А.Шахманова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Веселый колокольчик и его друзья.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 Аудиодиск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Бражникова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Бражникова Е., Третьякова О.А.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Кумарова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Өміртаева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Өміртаева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Мектепке дейінгі ұйымдардың тәрбие мен оқыту орыс тілінде жүргізілетін ортаңғы топта ұйымдастырылған оқу қызметін жүргізуге арналған әдістемелік нұсқаулық ("Қазақ тілінде сөйлейміз" оқу әдістемелік кешеніне)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Омар, А. Садық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тәрбие мен оқыту орыс тілінде жүргізілетін ортаңғы топ балаларына арналған жұмыс дәптері / Рабочая тетрадь для детей средней группы с русским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Омар, А. Садық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К.Ильяшева, А.Шалаханова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Әліппе-дәптер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К.Ильяшева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К.Кумарова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К.Кумарова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К.Ильяшева, А.Шалаханова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 үйренеміз.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Ильяшева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Қайырбекова,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Қайырбекова,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Неверова С., Пузик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Неверова С., Пузик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Неверова С., Пузик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Увлекательная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 Тихонова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Занимательные уроки.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Радзиевская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Веселые уроки.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Радзиевская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 Шаризанова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Саятова Ж., Казыбаева А., Рахымбаева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Шакирова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Шакирова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Шумаева Т., Омарбекова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Жаканова Г., Енсебаева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Кухаренко Н., Златков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Кухаренко Н., Златков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экологии.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Дюсенова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Акимбаева Ж., Батырбаева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Акимбаева Ж., Батырбаева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Дидактический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Методическое руководство "Обучаемся, играя" интегрированного курса обучения детей старшей группы по Типовой учебной программе дошкольного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Хрестоматия к Методическому руководству "Обучаемся, играя" интегрированного курса обучения детей старшей группы по Типовой учебной программе дошкольного воспитания и обучения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Перспективный план к Методическому руководству "Обучаемся, играя" интегрированного курса обучения детей старшей группы по Типовой учебной программе дошкольного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Логика. </w:t>
            </w:r>
          </w:p>
          <w:p>
            <w:pPr>
              <w:spacing w:after="20"/>
              <w:ind w:left="20"/>
              <w:jc w:val="both"/>
            </w:pPr>
            <w:r>
              <w:rPr>
                <w:rFonts w:ascii="Times New Roman"/>
                <w:b w:val="false"/>
                <w:i w:val="false"/>
                <w:color w:val="000000"/>
                <w:sz w:val="20"/>
              </w:rPr>
              <w:t>
Развивающая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Атыманова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w:t>
            </w:r>
          </w:p>
          <w:p>
            <w:pPr>
              <w:spacing w:after="20"/>
              <w:ind w:left="20"/>
              <w:jc w:val="both"/>
            </w:pPr>
            <w:r>
              <w:rPr>
                <w:rFonts w:ascii="Times New Roman"/>
                <w:b w:val="false"/>
                <w:i w:val="false"/>
                <w:color w:val="000000"/>
                <w:sz w:val="20"/>
              </w:rPr>
              <w:t>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 демонстрационный материал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 Алексеева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Акимбаева Ж., Батырбаева А. Толканова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Акимбаева Ж., Батырбаева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Неверова С.</w:t>
            </w:r>
          </w:p>
          <w:p>
            <w:pPr>
              <w:spacing w:after="20"/>
              <w:ind w:left="20"/>
              <w:jc w:val="both"/>
            </w:pPr>
            <w:r>
              <w:rPr>
                <w:rFonts w:ascii="Times New Roman"/>
                <w:b w:val="false"/>
                <w:i w:val="false"/>
                <w:color w:val="000000"/>
                <w:sz w:val="20"/>
              </w:rPr>
              <w:t>
Ойшыбекова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Рабочая тетрадь №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Неверова С.</w:t>
            </w:r>
          </w:p>
          <w:p>
            <w:pPr>
              <w:spacing w:after="20"/>
              <w:ind w:left="20"/>
              <w:jc w:val="both"/>
            </w:pPr>
            <w:r>
              <w:rPr>
                <w:rFonts w:ascii="Times New Roman"/>
                <w:b w:val="false"/>
                <w:i w:val="false"/>
                <w:color w:val="000000"/>
                <w:sz w:val="20"/>
              </w:rPr>
              <w:t>
Ойшыбекова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Демонстрационный материал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Неверова С. </w:t>
            </w:r>
          </w:p>
          <w:p>
            <w:pPr>
              <w:spacing w:after="20"/>
              <w:ind w:left="20"/>
              <w:jc w:val="both"/>
            </w:pPr>
            <w:r>
              <w:rPr>
                <w:rFonts w:ascii="Times New Roman"/>
                <w:b w:val="false"/>
                <w:i w:val="false"/>
                <w:color w:val="000000"/>
                <w:sz w:val="20"/>
              </w:rPr>
              <w:t>
Ойшыбекова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Веселый колокольчик и его друзья.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Ильяшева К.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Мектепалды топ, мектепалды сынып (5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Ахметова Ұ. Оразбаева Г., Кумарбаева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Музыкально-дидактические игры.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 Гончарова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Корчевская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 Тирская И., Рапикова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Жунусова Р., Нурманова М., Губайдуллина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Г.Абдрахимова, К.Беркінғалиева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Г.Абдрахимова, К.Беркінғалиева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Демонстрационные материалы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Р.Ж., Ващинская Н.Б.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 Борисова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Физическая культура.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Касымбекова Р., Гамарник Ю., Ибрагимова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Касымбекова Р., Гамарник Ю., Ибрагимова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Касымбекова Р., Гамарник Ю., Ибрагимова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Борисова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w:t>
            </w:r>
          </w:p>
          <w:p>
            <w:pPr>
              <w:spacing w:after="20"/>
              <w:ind w:left="20"/>
              <w:jc w:val="both"/>
            </w:pPr>
            <w:r>
              <w:rPr>
                <w:rFonts w:ascii="Times New Roman"/>
                <w:b w:val="false"/>
                <w:i w:val="false"/>
                <w:color w:val="000000"/>
                <w:sz w:val="20"/>
              </w:rPr>
              <w:t>
Казанцева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w:t>
            </w:r>
          </w:p>
          <w:p>
            <w:pPr>
              <w:spacing w:after="20"/>
              <w:ind w:left="20"/>
              <w:jc w:val="both"/>
            </w:pPr>
            <w:r>
              <w:rPr>
                <w:rFonts w:ascii="Times New Roman"/>
                <w:b w:val="false"/>
                <w:i w:val="false"/>
                <w:color w:val="000000"/>
                <w:sz w:val="20"/>
              </w:rPr>
              <w:t>
Казанцева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и письма. От звука к букве и словам.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 Казанцева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К.Құмарова, Г.Жүргенбаева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К.Құмарова, Г.Жүргенбаева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Мектепке дейінгі ұйымдардың тәрбиемен оқыту орыс тілінде жүргізілетін ересек топта ұйымдастырылған оқу қызметін жүргізуге арналған әдістемелік нұсқаулық ("Қазақ тілінде сөйлейміз" оқуәдістемелік кешеніне))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Омар, А. Садық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тілінде сөйлейміз" тәрбие мен оқыту орыс тілінде жүргізілетін ересек топ балаларына арналған жұмыс дәптері / Рабочая тетрадь для детей старшей группы с русским языком воспитания и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Омар, А. Садық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К.Құмарова, Г.Жүргенбаева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К.Құмарова, Г.Жүргенбаева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Думаем, считаем, решаем.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Кунтуганова С., Красникова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элементарных математических представлений.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Кунтуганова С., Красникова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Жумабекова Ф.,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Конструирование.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Вассерберг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Азбука-тетрадь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Бритвина Е.,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Абаева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Грушина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Творчество.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Аубакирова Р., Абремская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Казаренко Н.,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Азбука-альбом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Казаренко Н., Ойшыбаева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Таутанова А., Бурлибаева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Таутанова А., Бурлибаева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пособи.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Лепка.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Рисование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Ахметова У., Оразбаева Г., Кумарбаева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Нусупалиева М., Кулпеисова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Шапкина С., Шапкин О., Комельяго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Кулинова Т., Носкова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Терехова Е., Сагиева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Сагиева С., Терехова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Основы экологии.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П., Макей И., Сергеева С., Ташметова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П., Макей И., Сергеева С., Ташметова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Тетрадь № 1, №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Байгулбекова Р., Ващинская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Демострационный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 Стыбаева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Дәптер №1, №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А.Қайырбекова,</w:t>
            </w:r>
          </w:p>
          <w:p>
            <w:pPr>
              <w:spacing w:after="20"/>
              <w:ind w:left="20"/>
              <w:jc w:val="both"/>
            </w:pPr>
            <w:r>
              <w:rPr>
                <w:rFonts w:ascii="Times New Roman"/>
                <w:b w:val="false"/>
                <w:i w:val="false"/>
                <w:color w:val="000000"/>
                <w:sz w:val="20"/>
              </w:rPr>
              <w:t xml:space="preserve">
 Д. Шамшанова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w:t>
            </w:r>
          </w:p>
          <w:p>
            <w:pPr>
              <w:spacing w:after="20"/>
              <w:ind w:left="20"/>
              <w:jc w:val="both"/>
            </w:pPr>
            <w:r>
              <w:rPr>
                <w:rFonts w:ascii="Times New Roman"/>
                <w:b w:val="false"/>
                <w:i w:val="false"/>
                <w:color w:val="000000"/>
                <w:sz w:val="20"/>
              </w:rPr>
              <w:t>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А.Қайырбекова,</w:t>
            </w:r>
          </w:p>
          <w:p>
            <w:pPr>
              <w:spacing w:after="20"/>
              <w:ind w:left="20"/>
              <w:jc w:val="both"/>
            </w:pPr>
            <w:r>
              <w:rPr>
                <w:rFonts w:ascii="Times New Roman"/>
                <w:b w:val="false"/>
                <w:i w:val="false"/>
                <w:color w:val="000000"/>
                <w:sz w:val="20"/>
              </w:rPr>
              <w:t>
 Д. Шамшанова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w:t>
            </w:r>
          </w:p>
          <w:p>
            <w:pPr>
              <w:spacing w:after="20"/>
              <w:ind w:left="20"/>
              <w:jc w:val="both"/>
            </w:pPr>
            <w:r>
              <w:rPr>
                <w:rFonts w:ascii="Times New Roman"/>
                <w:b w:val="false"/>
                <w:i w:val="false"/>
                <w:color w:val="000000"/>
                <w:sz w:val="20"/>
              </w:rPr>
              <w:t>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 демонстрационный материал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Рябова Е.,</w:t>
            </w:r>
          </w:p>
          <w:p>
            <w:pPr>
              <w:spacing w:after="20"/>
              <w:ind w:left="20"/>
              <w:jc w:val="both"/>
            </w:pPr>
            <w:r>
              <w:rPr>
                <w:rFonts w:ascii="Times New Roman"/>
                <w:b w:val="false"/>
                <w:i w:val="false"/>
                <w:color w:val="000000"/>
                <w:sz w:val="20"/>
              </w:rPr>
              <w:t>
Козленко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Логика. Развивающая тетрадь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Мадалиева С., Стыбаева А., Атыманова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Слепнева В., Алимбетова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Рабочая тетрадь</w:t>
            </w:r>
          </w:p>
          <w:p>
            <w:pPr>
              <w:spacing w:after="20"/>
              <w:ind w:left="20"/>
              <w:jc w:val="both"/>
            </w:pPr>
            <w:r>
              <w:rPr>
                <w:rFonts w:ascii="Times New Roman"/>
                <w:b w:val="false"/>
                <w:i w:val="false"/>
                <w:color w:val="000000"/>
                <w:sz w:val="20"/>
              </w:rPr>
              <w:t>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М.,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Ознакомление с окружающим миром.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Стыбаева А., Абаева М., Слепнева В.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Shuǵylakіtap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Развитие речи.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Дрыгина Т., </w:t>
            </w:r>
          </w:p>
          <w:p>
            <w:pPr>
              <w:spacing w:after="20"/>
              <w:ind w:left="20"/>
              <w:jc w:val="both"/>
            </w:pPr>
            <w:r>
              <w:rPr>
                <w:rFonts w:ascii="Times New Roman"/>
                <w:b w:val="false"/>
                <w:i w:val="false"/>
                <w:color w:val="000000"/>
                <w:sz w:val="20"/>
              </w:rPr>
              <w:t>
Борисова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математики. Рабочая тетрадь</w:t>
            </w:r>
          </w:p>
          <w:p>
            <w:pPr>
              <w:spacing w:after="20"/>
              <w:ind w:left="20"/>
              <w:jc w:val="both"/>
            </w:pPr>
            <w:r>
              <w:rPr>
                <w:rFonts w:ascii="Times New Roman"/>
                <w:b w:val="false"/>
                <w:i w:val="false"/>
                <w:color w:val="000000"/>
                <w:sz w:val="20"/>
              </w:rPr>
              <w:t>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безопасного поведения. Рабочая тетрадь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Шелипова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 Дрыгина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p>
            <w:pPr>
              <w:spacing w:after="20"/>
              <w:ind w:left="20"/>
              <w:jc w:val="both"/>
            </w:pPr>
            <w:r>
              <w:rPr>
                <w:rFonts w:ascii="Times New Roman"/>
                <w:b w:val="false"/>
                <w:i w:val="false"/>
                <w:color w:val="000000"/>
                <w:sz w:val="20"/>
              </w:rPr>
              <w:t>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Дрыгина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Художественная литература. Хрестоматия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Дрыгина Т., </w:t>
            </w:r>
          </w:p>
          <w:p>
            <w:pPr>
              <w:spacing w:after="20"/>
              <w:ind w:left="20"/>
              <w:jc w:val="both"/>
            </w:pPr>
            <w:r>
              <w:rPr>
                <w:rFonts w:ascii="Times New Roman"/>
                <w:b w:val="false"/>
                <w:i w:val="false"/>
                <w:color w:val="000000"/>
                <w:sz w:val="20"/>
              </w:rPr>
              <w:t xml:space="preserve">
Тирская И., </w:t>
            </w:r>
          </w:p>
          <w:p>
            <w:pPr>
              <w:spacing w:after="20"/>
              <w:ind w:left="20"/>
              <w:jc w:val="both"/>
            </w:pPr>
            <w:r>
              <w:rPr>
                <w:rFonts w:ascii="Times New Roman"/>
                <w:b w:val="false"/>
                <w:i w:val="false"/>
                <w:color w:val="000000"/>
                <w:sz w:val="20"/>
              </w:rPr>
              <w:t>
Рапикова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Методическое руководство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Усатенко В., </w:t>
            </w:r>
          </w:p>
          <w:p>
            <w:pPr>
              <w:spacing w:after="20"/>
              <w:ind w:left="20"/>
              <w:jc w:val="both"/>
            </w:pPr>
            <w:r>
              <w:rPr>
                <w:rFonts w:ascii="Times New Roman"/>
                <w:b w:val="false"/>
                <w:i w:val="false"/>
                <w:color w:val="000000"/>
                <w:sz w:val="20"/>
              </w:rPr>
              <w:t>
Гура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Рабочая тетрадь</w:t>
            </w:r>
          </w:p>
          <w:p>
            <w:pPr>
              <w:spacing w:after="20"/>
              <w:ind w:left="20"/>
              <w:jc w:val="both"/>
            </w:pPr>
            <w:r>
              <w:rPr>
                <w:rFonts w:ascii="Times New Roman"/>
                <w:b w:val="false"/>
                <w:i w:val="false"/>
                <w:color w:val="000000"/>
                <w:sz w:val="20"/>
              </w:rPr>
              <w:t>
от 5-ти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Усатенко В., </w:t>
            </w:r>
          </w:p>
          <w:p>
            <w:pPr>
              <w:spacing w:after="20"/>
              <w:ind w:left="20"/>
              <w:jc w:val="both"/>
            </w:pPr>
            <w:r>
              <w:rPr>
                <w:rFonts w:ascii="Times New Roman"/>
                <w:b w:val="false"/>
                <w:i w:val="false"/>
                <w:color w:val="000000"/>
                <w:sz w:val="20"/>
              </w:rPr>
              <w:t xml:space="preserve">
Гура М., </w:t>
            </w:r>
          </w:p>
          <w:p>
            <w:pPr>
              <w:spacing w:after="20"/>
              <w:ind w:left="20"/>
              <w:jc w:val="both"/>
            </w:pPr>
            <w:r>
              <w:rPr>
                <w:rFonts w:ascii="Times New Roman"/>
                <w:b w:val="false"/>
                <w:i w:val="false"/>
                <w:color w:val="000000"/>
                <w:sz w:val="20"/>
              </w:rPr>
              <w:t>
Аленова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w:t>
            </w:r>
          </w:p>
          <w:p>
            <w:pPr>
              <w:spacing w:after="20"/>
              <w:ind w:left="20"/>
              <w:jc w:val="both"/>
            </w:pPr>
            <w:r>
              <w:rPr>
                <w:rFonts w:ascii="Times New Roman"/>
                <w:b w:val="false"/>
                <w:i w:val="false"/>
                <w:color w:val="000000"/>
                <w:sz w:val="20"/>
              </w:rPr>
              <w:t xml:space="preserve">
Электронная рабочая тетрадь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Терехова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w:t>
            </w:r>
          </w:p>
          <w:p>
            <w:pPr>
              <w:spacing w:after="20"/>
              <w:ind w:left="20"/>
              <w:jc w:val="both"/>
            </w:pPr>
            <w:r>
              <w:rPr>
                <w:rFonts w:ascii="Times New Roman"/>
                <w:b w:val="false"/>
                <w:i w:val="false"/>
                <w:color w:val="000000"/>
                <w:sz w:val="20"/>
              </w:rPr>
              <w:t>
Электронная рабочая тетрадь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 Кинжибаева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грамоты. </w:t>
            </w:r>
          </w:p>
          <w:p>
            <w:pPr>
              <w:spacing w:after="20"/>
              <w:ind w:left="20"/>
              <w:jc w:val="both"/>
            </w:pPr>
            <w:r>
              <w:rPr>
                <w:rFonts w:ascii="Times New Roman"/>
                <w:b w:val="false"/>
                <w:i w:val="false"/>
                <w:color w:val="000000"/>
                <w:sz w:val="20"/>
              </w:rPr>
              <w:t xml:space="preserve">
Электронная рабочая тетрадь </w:t>
            </w:r>
          </w:p>
          <w:p>
            <w:pPr>
              <w:spacing w:after="20"/>
              <w:ind w:left="20"/>
              <w:jc w:val="both"/>
            </w:pPr>
            <w:r>
              <w:rPr>
                <w:rFonts w:ascii="Times New Roman"/>
                <w:b w:val="false"/>
                <w:i w:val="false"/>
                <w:color w:val="000000"/>
                <w:sz w:val="20"/>
              </w:rPr>
              <w:t>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Терехова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Терехова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Ознакомление с окружающим миром. Демонстрационный материал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Терехова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Кинжибаева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Рабочая тетрадь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Кинжибаева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математики. Демонстрационный материал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Кинжибаева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Математические прописи. </w:t>
            </w:r>
          </w:p>
          <w:p>
            <w:pPr>
              <w:spacing w:after="20"/>
              <w:ind w:left="20"/>
              <w:jc w:val="both"/>
            </w:pPr>
            <w:r>
              <w:rPr>
                <w:rFonts w:ascii="Times New Roman"/>
                <w:b w:val="false"/>
                <w:i w:val="false"/>
                <w:color w:val="000000"/>
                <w:sz w:val="20"/>
              </w:rPr>
              <w:t xml:space="preserve">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Подарки Прекрасной Айсулу.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Художественная литература.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Ильяшева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грамоты. Методическое руководство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Куликова 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грамоты. </w:t>
            </w:r>
          </w:p>
          <w:p>
            <w:pPr>
              <w:spacing w:after="20"/>
              <w:ind w:left="20"/>
              <w:jc w:val="both"/>
            </w:pPr>
            <w:r>
              <w:rPr>
                <w:rFonts w:ascii="Times New Roman"/>
                <w:b w:val="false"/>
                <w:i w:val="false"/>
                <w:color w:val="000000"/>
                <w:sz w:val="20"/>
              </w:rPr>
              <w:t xml:space="preserve">
Рабочая тетрадь №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Основы грамоты. </w:t>
            </w:r>
          </w:p>
          <w:p>
            <w:pPr>
              <w:spacing w:after="20"/>
              <w:ind w:left="20"/>
              <w:jc w:val="both"/>
            </w:pPr>
            <w:r>
              <w:rPr>
                <w:rFonts w:ascii="Times New Roman"/>
                <w:b w:val="false"/>
                <w:i w:val="false"/>
                <w:color w:val="000000"/>
                <w:sz w:val="20"/>
              </w:rPr>
              <w:t xml:space="preserve">
Раздаточный материал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Куликова 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және орыс тілдерінде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Кіші топ (2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Конструирование.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Рисование.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салу.Рисование. Альбом / Альбом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Лепка. Аппликация. Аппликация.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 Альбом по Лепке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Альбом./Альбом по Аппликации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Стыбаева А.,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Ортаңғы топ (3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және көркем әдебиет. Демонстрациялықжәне үлестірме метариалдар /Развитие речи и художественная литература. Демонстрационный и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 Конструирование. Дидактикалықматериалдар /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Саятова, А. Қазыбаева, Ж. Рахымбаева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Сиқырлы құрылысшы / Волшебный строитель. Құрастыру бойынша демонстрациялық материалдар / Демонстрационный материал по конструированию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Қоршаған ортамен танысу. Экология негіздері. Демонстрациялық материал / Естествознание. Ознакомление с окружающим миром. Основы экологии.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альбомы /Альбом по рисованию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Жаканова, К. Енсебаева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Формирование элементарных математических представлений. Демонстрациялықжәнеүлестірмематериалдар/ Демонстрационный и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Рисование.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Рисование. Жұмыс дәптері/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Дидактикалық-көрнекі құралдар топтамасы. Ортаңғы топ (3-4 жас). Художественная литература. Комплект наглядно-дидактических пособий. Средняя группа (3-4 года)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Ибраев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Жұмыс дәптері. Аппликация.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Демонстрациялық материал. Аппликация.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альбомы/ Альбом по лепке. 3 жастан бастап / от 3-х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Кадочникова М. Стефанская Т. Тутаева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альбомы/Альбом по аппликации. 3 жастан бастап / от 3-х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Федотова А. Шайхина Н. Шилова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Ересектер тобы (4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Дидактикалық материалдар/Конструирование.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Саятова, А. Қазыбаева, Ж. Рахымбаева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альбомы / Альбом по аппликации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альбомы /Альбом по рисованию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альбомы /Альбом по лепке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Жақанова, Қ. Еңсебаева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Үлестірмелі материалдар / Аппликация. Раздаточный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Омарбекова, Т. Шумаева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Демонстрациялық материал./ Формирование элементарных математических представлений.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Формирование элементарных математических представлений. Жұмыс дәптері/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Конструирование.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Демонстрациялық материал./ Ознакомление с окружающим миром.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Дидактикалық-көрнекі құралдар топтамасы. Мектепке дейінгі ұйымдағы ересек топ (4-5 жас). Художественная литература. Комплект наглядно-дидактических пособий. Старшая группа в дошкольной организации (4-5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Ибраев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Демонстрациялық материал. Естествознание.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А.Стыбаева, С.Мадалиева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Жұмыс дәптері. Аппликация.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Демонстрациялық материал. Аппликация.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Мектепалды топ, мектепалды сынып (5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Қауіпсіз мінез-құлық негіздері. Демонстрациялық материал / Основы безопасного поведения.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Слепнева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Шикула и 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Развитие речи.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Формирование элементарных математических представлений.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Конструирование.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Естествознание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Қоршаған ортамен танысу/ Ознакомление с окружающим миром.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Слепнева, А. 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Аппликация. Аппликация. Демонстрациялық материал. Демонстрационный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 5 жастан бастап /Естествознание. Рабочая тетрадь от 5-и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Стыбаева., В.Слепнева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Демонстрациялық материал 5 жастан бастап / Рисование. Демонстрационный материал от 5-и лет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Мадалиева., А.Стыбаева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"Shugylakitaр"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Цифрлық басылымдар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Мектепке дейінгі тәрбие мен оқыту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Кіші топ (2 жастан бастап)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Сөйлеуді дамыту. (18 цифрлық оқу-әдістемелік кешен) Ойыншықтар; Күн мен жаңбыр; Жемістер мен көгөністер; Нанның қасиеті; Балапан; Көжек; Міне, қар жауды!; Ғажайып дорба; Қуыршақ Данамен серуендеу; Аю мен әтеш; Жануарлар қалай дыбыстайды?; Шәйнек; Аю, тұр! Ояншы!; Қуыршақ Дананы тамақтандыру; Саяхатшылар әні; Көктем келді; Аспаптар қалай дыбыстайды?; Тауық пен балапан;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Мүсіндеу. (9 цифрлық оқу-әдістемелік кешен) Қуыршақтарға кәмпиттер; Үлкен және кішкентай сәбіздер; Тиінге жаңғақ; Қар; Шырша моншақтары; Бауырсақ әні; Құстарға жем шашайық; Сақина; Мерекелік шелпектер;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Жапсыру. (9 цифрлық оқу-әдістемелік кешен) Доппен ойнаған мысық; Піскен бауырсақтар; Қонжықтың сылдырмақтары; Шырша шары; Қоян; Теледидарда қар жауып тұр; Алаша; Алқаны жинайық; Бұлттар ұшып келеді;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Сенсорика. (18 цифрлық оқу-әдістемелік кешен) Түрлі ойыншықтар; Ғажайып дорба; Жапырақтар; Жеміс-көгөністерден жасалған тоқаш; Үлкен және кішкентай үйшіктер; Көліктегі аңдар; Қорқақ қоян; Шыршаны безендіру; Қолғап; Ормандағы қыс; Ыдыстар; Пирамида; Қуыршақ Дананың киімі; Әдемі кілем; Ғарыштағы бояулар; Пойызбен саяхат; Қорапшадағы мерекелік кәмпиттер; Кемпірқосақ;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Құрастыру. (18 цифрлық оқу-әдістемелік кешен) Жолмен жүрейік; Құлыншаққа қоршау; Күздік алмаларға қорапша; Балапанға саты; Жүк машинасы жолы; Күшік Викидің үйшігі; Жүргінші жолы; Мұнара; Шаңғы жолы; Жемшашар; Қошақанға шарбақ; Қонаққа орындықтар; Қонжыққа төсек; Диван; Құс ұясы; Гараж; Аула қақпасы; Біздің көше; 2 жастан бастап 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әдебиет. (18 цифрлық оқу-әдістемелік кешен) "Маша мен Аю" ертегісі; Саусақ санамағы; "Шалқан" ертегісі; М. Мақатаевтің "Сап-сары жапырақтар" өлеңі; Паровоз; "Бауырсақ" ертегісі; Менің Отаным; "Үйшік" ертегісі; Қар; "Шұбар тауық" ертегісі; Көше тазалаушы; "Жеті лақ" ертегісі; Қоянның үйшігі; М. Жұмабаевтың "Бесік жыры" өлеңі; Құлыншақ; "Мысық, қораз және түлкі" ертегісі; Көктем келді гүл алып; "Үш аю" ертегісі;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салу. (36 цифрлық оқу-әдістемелік кешен) Доп кетті домалап; Әжемнің жіптері; Жаңбыр; Алаша; Жапырақтар түсіп қалды; Алма; Тоқаштар; Сары балапан; Күн; Пойыз келе жатыр; Кірпі; Бауырсақ қашты қояннан; Аппақ қар; Бәйтерек; Мерекелік жалаулар; Шыршадағы ойыншықтар; Қысқы алашадағы қар; Ақша қар; Түлкі іздері; Құстар жем шоқиды; Ала Марғау; Сөредегі табақтар; Қорапшаға кәмпит жинадық; Доп; Әжеге алқа; Бұлақтар; Бауырсақтар; Сүлгіні безендірейік; Жұлдыздар; Құлыншаққа шарбақ; Жасыл желек; Әуедегі шарлар; Отшашулар (Салют); Гүлдер; Қозы; Алуан түсті алақан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(36 цифрлық оқу-әдістемелік кешен) Қуыршақ Дана; Аю мен қонжық; Саңырауқұлақ; Қуыршақ Дана мен балапандар; Қош келдің, алтын күз; Жапырақтар; Наубайшы; Көлдегі үйректер; Жемістер мен көгөністер; Жүк машинасы; Тиін; Ит пен күшік; Алақай, қыс келді!; Алтын балық; Қар жауды; Жасыл шырша; Қысқы ойынға шығайық; Қардың қасиеті; Қысқы ормандағы аңдар; Ауладағы құстар; Жіппен ойнаған марғау; Көше тазалаушы; Тоңазытқыш; Қуыршақ Дана және дәрігер; Көктем шақырады; Бұлақ; Шәйнек; Асатаяқ; Ұшақ; Жылқы мен құлын; Аққайың; Ауаның қасиеті; Дауылпаз; Бақбақ гүл; Ешкі мен лақ; Құмның қасиеті;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шынықтыру. (36 цифрлық оқу-әдістемелік кешен) Дана қуыршақпен сапқа тұру; Аюмен шеңберге тұру; Қояндармен бірге жүгіру; Қазақстан туы; Салтанатты адым; Еңбектеп жеміс жинайық; Нан қадірі; Секіреді торғай; Домалайды алмалар; Көліктегі жемістер; Жарысайық, аюмен!; Қасқырдан ептіміз; Секірейік, тоңбайық!; Тәуелсіз Қазақстан; Қалайық қардан аққала; Жаңа доп; Өрмелейік, дөңге; Тоңады қардан аяқтар; Қысқы ормандағы аңдар; Құстарға жем шашайық; Еңбектеген марғау; Мен спортшы боламын!; Велосипед; Шынықсақ – шымыр боламыз!; Көңілді құстар; Бұлақ көрсең, көзін аш; Арқан тарту; Спорт – өнер; Ғарышқа алыс самғайық!; Еңбектейміз ерінбей!; Егейік көктем ағашын; Дөп-дөңгелек шаңырақ; Солдаттармыз саптағы; Бақ-бақ гүлдер; Көк машина; Шынығамыз жазда;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(36 цифрлық оқу-әдістемелік кешен) Қуыршақ Әйгерімнің барабаны; Асыл әжем; Сылдырмақтар сылдырлап; Айгөлектей дөңгелеп; Ару күз; Күз сыйлаған топ-топ; Көңілді тоқаштар; Торғайсың, тынбайсың!; Жайсаң күз; Пойыз; Кірпі; Ормандағы бауырсақ (мюзикл); Аппақ қар; Елтаңбасы елімнің; Әсем шырша; Аяз ата сыйлығы; Көңілді қыс; Ақша қар; Сұр көжек; Суық торғай; Қошақан; Ұшқыш; Электроника әлемі; Домалайды доп; Көңілді торғай; Таза бұлақ; Наурыз – жыл басы; Нағыз қазақ – домбыра; Ғарыштағы ғажайып; Ана, кең дала!; Жасыл желек; Әлди, әлди, бөпешім!; Отшашулар; Нәзік гүлдер; Еңбек түбі – зейнет; Жаз кереметтері; 2 жастан бастапwww.bilimkids.kz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 жастан 6 жасқа дейінгі – мектепалды даярлық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Тәй-тәй. Көктем (6 мультимедиалық цифрлықбілім беру кешені): Жаттығулар: Есту арқылы қабылдау және есту-моторлы координациясы; Есту-көру моторлы координациясы; Математикалық дағдылар; Кеңістіктік қабылдау; Ойлау дағдылары; Әлеуметтік дағдылар.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Тәй-тәй. Жаз (3 мультимедиалық цифрлық білім беру кешені): Жаттығулар: Есту арқылы қабылдау және есту-моторлы координациясы; Қосымша материалдар: Жазғы демалыс қорабы; Өсімдіктер кітабы.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Тәй-тәй. Күз (7 мультимедиалық цифрлық білім беру кешені): Жаттығулар: Себеп-салдар байланысын орнату дағдылары; Көру арқылы қабылдау және көру-моторлы координациясы; Есту арқылы қабылдау және есту-моторлы координациясы; Ойлау дағдылары; Қосымша материалдар: Күз альбомы; Менің кітабым; Фото сурет жиектемесі.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Тәй-тәй. Қыс (12 мультимедиалық цифрлық білім беру кешені): Жаттығулар: Себеп-салдар байланысын орнату дағдылары; Көру арқылы қабылдау және көру-моторлы координациясы; Есту арқылы қабылдау және есту-моторлы координациясы; Графомоторикалық дағдылар; Табиғат пен танысу; Кеңістіктік қабылдау; Ойлау дағдылары; Әлеуметтік дағдылар; Қосымша материалдар: Айтылым; Қосымша тапсырмалар; Тақпақтар; Сурет-жұмбақтар.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Сөз ойындары. Жаттығулар. Тілді дамыту: Иллюстрациялық диктант (мультимедиалықцифрлық білім беру кешені)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негіздері.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И. Досанов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математикалық ұғымдарды қалыптастыру.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Д. Спирикова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пазлдар.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И. Досанов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бояу.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И. Досанов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Жұмбақтар. Электрондық дидактикалық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Бактыбаев, А. Исабекова, Г. Нургалиева, А. Тажигулова, А. Арыстанова, Д. Спирикова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Ұлттық Ақпараттандыру орталығы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Сөйлейтін суреттер. Жаттығулар (14 цифрлық білім беру ресурсы): Сөздер, дыбыстар және еліктеуіш сөздер: Хайуанаттар бағындағы жануарлар; Орман мекендеушілері; Үй жануарлары; Музыкалық аспаптар; Көлік түрлері; Тұрмыстық заттар; Табиғат дыбыстары; Түстер; Кеңістіктік қабылдау; Антонимдер; Бөгде ғаламшарлықтарЖерде. Ойындар мен жаттығулар: Есту қабілетін дамытатын жұмбақтар; Ойындар; Тақпақтар.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Логоритмика. Жаттығулар (29 цифрлық білім беру ресурсы): Локомоторлы жаттығулар: Локомоторлы қозғалыстар – Жүру және жүгіру; Секіруге және қарғуға арналған жаттығулар; Моторлы координацияға арналған жаттығулар. Есту жаттығулары: Жиіліктің әртүрлілігі; Ырғақтың әртүрлілігі; Дыбыс тембрінің әртүрлілігі; Дыбыс динамикасының әртүрлілігі; Екпіннің әртүрлілігі; Артикуляцияның әртүрлілігі; Әуеннің әртүрлілігі. Ауызша және сазды жаттығулар: Ойыншық қонжық; Бесік жыры; Кішкентай жануарлар; Апта күндері; Әңгіме; Әже; Су дыбыстары; Дауыстар; Есімдер; Барыстың тышқандары; Жүрегім; Қуыршақтар кеші; Менің әкем; Пысықай мысық; Қолдар мен аяқтар. Құралдар: Виртуалды пернетақта; Әуен жазу құралы; До мажор гаммасы; Созылыңқылық.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дайындық. Жаттығулар (30 цифрлық білім беру ресурсы): Бағалау: Сөйлеу дамуын бағалау; Есту және лингвистикалық дағдыларды бағалау; Жалпы моторикалық дағдыларды бағалау; Ұсақ моторика мен қолеңбегінбағалау; Көру арқылы сараптау мен жинақтау дағдыларды бағалау; Сол жақ пен оң жақтың басымдығын бағалау; Денені және кеңістікті бағдарлау дағдыларын бағалау; Ұғымдар мен математикалық дағдыларды бағалау; Эмоциялық және әлеуметтік дағдыларды бағалау. Лингвистикалық және есту дағдылары: Тілді жете түсіну; Есту есі және себеп-салдар байланысы; Сөйлемдерді саралау; Сөздерді саралау; Естуесі және сезімталдық; Ырғақты жаттығулар; Сөздерді тіркестіру; Есту арқылы қабылдау және есту-көру координациясы; Артикуляция. Моторикалық дағдылар: Жалпы және ұсақ моторика. Көру арқылы қабылдау: Көру арқылы қабылдау; Көру есі; Түсініктердің жіктелуі; Кеңістіктік қабылдау; Көру моторикасыжәне есту-көру моторикалық координациясы. Математикалық дағдылар: Денені және кеңістікті бағдарлау; Өлшемдер – көлем, ұзындық, биіктік; Уақытты қабылдау; Геометриялық фигуралар; Сұрыптау, жіктеу, топтау; Санау (1-10).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 жастан 6 жасқа дейінгі – мектепалды даярлық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 за шагом. Весна (5 мультимедийных цифровых образовательных комплексов): Упражнения: Слуховое восприятие и слухо-моторная координация; Слухо-зрительно-моторная координация; Знакомство с природой; Пространственное восприятие; Навыки мышления.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 за шагом. Лето (6 мультимедийных цифровых образовательных комплексов): Упражнения: Визуальное восприятие и зрительно-моторная координация; Навыки мышления. Дополнительные материалы: Коробка с лета; Замок из песка; Книга растений; Мои летние каникулы.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 за шагом. Осень (6 мультимедийных цифровых образовательных комплексов): Упражнения: Слуховое восприятие и слухо-моторная координация; Слухо-зрительно-моторная координация. Дополнительные материалы: Осенний альбом; Моя книга; Рамка для фотографии; Игра для тренировки памяти.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 за шагом. Зима (6 мультимедийных цифровых образовательных комплексов): Упражнения: Визуальное восприятие и зрительно-моторная координация; Слуховое восприятие и слухо-моторная координация; Навыки мышления. Дополнительные материалы: Произношение; Дополнительные материалы; Картинка-загадки.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грамоты.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Досанов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Элементарные математические представления.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Спирикова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Электронные пазлы.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Досанов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раскраска.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Досанов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Загадки. Электронное дидактическое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Бактыбаев Ж., Исабекова А., Нургалиева Г., Тажигулова А., Арыстанова А., Спирикова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Национальный центр информатизаций</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Говорящие картинки. Упражнения (14 цифровых образовательных ресурсов): Слова, звуки и звуко-подражательные слова: Животные в зоопарке; Обитатели леса; Домашние животные; Музыкальные инструменты; Виды транспорта; Предметы быта; Звуки природы; Цвета; Пространственное восприятие; Антонимы; Пришельцы на планете Земля. Игры и упражнения: Слуховые загадки; Игры; Стихотворения.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Логоритмика. Упражнения (29 цифровых образовательных ресурсов): Локомоторные упражнения: Локомоторные движения – ходьба и бег; Прыжковые упражнения; Упражнения для развития моторной координации. Упражнения для развития слуха: Разнообразие частоты; Разнообразие ритма; Разнообразие тембра; Разнообразие динамики; Разнообразие акцента; Разнообразие артикуляции; Разнообразие мелодики. Речевые и музыкальные упражнения: Плюшевый мишка; Колыбельная; Маленькие животные; Дни недели; Беседа; Бабуля; Звуки воды; Голоса; Имена; Мыши Барсика; Мое сердце; Танцевальный вечер кукол; Мой папа; Кошка Мурка; Ноги и руки. Инструменты: Виртуальная клавиатура; Сочинитель музыки; Гамма до мажор; Длительность.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Подготовка к школе. Упражнения (30 цифровых образовательных ресурсов): Оценка: Оценка речевого развития; Оценка слуховых и речевых навыков; Оценка крупных моторных навыков; Оценка мелкой моторики и навыков ручного труда; Оценка навыков зрительного анализа и синтеза; Оценка латерального доминирования; Оценка навыков телесной и пространственной ориентации; Оценка понятий и математических навыков. Оценка эмоциональных и социальных навыков. Слуховые и языковые навыки: Знание языка; Слуховая память и причинно-следственные связи; Сегментация предложения (анализ); Сегментация слова (анализ); Слуховая память и чувствительность; Упражнения по ритмике; Слияние слова (синтез); Слуховое восприятие и слухо-зрительная координация; Артикуляция. Моторные навыки: Крупная и мелкая моторика. Визуальное восприятие: Визуальное восприятие; Зрительная память;-классификация понятий; Пространственное восприятие; Зрительно-моторная и слухо-зрительно-моторная координация. Математические навыки: Тело и ориентация в пространстве; Измерения - размер, длина, высота; Восприятие времени; Геометрические фигуры; Сортировка,-классификация и категоризация; Счет (1-10). www.bilimland.kz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Bilim Media Group</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1-11 сыныптарға арналған оқу-әдістемелік кешендер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№1, 2, 3 жазу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Б. Сабденова, Ж. Жұмабаева, И. Жамалова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Әліппе. Менің алғашқы сөздігім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Г. Омарова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И., Сәдуақас Г. Т., Бесірова А. С., Ахметкулова А.К.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Ана тілі. </w:t>
            </w:r>
          </w:p>
          <w:p>
            <w:pPr>
              <w:spacing w:after="20"/>
              <w:ind w:left="20"/>
              <w:jc w:val="both"/>
            </w:pPr>
            <w:r>
              <w:rPr>
                <w:rFonts w:ascii="Times New Roman"/>
                <w:b w:val="false"/>
                <w:i w:val="false"/>
                <w:color w:val="000000"/>
                <w:sz w:val="20"/>
              </w:rPr>
              <w:t>
№1,2 Жұмыс дәптерлері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Сәдуақас Г., Бесірова 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Ана тілі. </w:t>
            </w:r>
          </w:p>
          <w:p>
            <w:pPr>
              <w:spacing w:after="20"/>
              <w:ind w:left="20"/>
              <w:jc w:val="both"/>
            </w:pPr>
            <w:r>
              <w:rPr>
                <w:rFonts w:ascii="Times New Roman"/>
                <w:b w:val="false"/>
                <w:i w:val="false"/>
                <w:color w:val="000000"/>
                <w:sz w:val="20"/>
              </w:rPr>
              <w:t>
Диктанттар мен 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Уайсова Г., Сәдуақас Г., Бесірова 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(для школ с нерусским языком обучения).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Атембаева Г., Кадралиева А., Рахметова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(для школ с нерусским языком обучения). Тетрадь ученика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Жексенбаева Б., Кадралиева А., Рахметова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жұмыс дәптерлері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Холодкова, И. Бакка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Г.Үржігітова, Ж.Құсайынова, Г. Батырова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Ж. Жартыбаева, Э.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Оқыту әдістемесі +электрондық қосымша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Р. Ізғұттынова, Ж.Әкімбаева, Л.Жетпісбаева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Р. Ізғұттынова, Ж.Әкімбаева, Л.Жетпісбаева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Ж. Маханбетова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Н. Мирманов, Б. Сүлейменова,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Жұмабаева, </w:t>
            </w:r>
          </w:p>
          <w:p>
            <w:pPr>
              <w:spacing w:after="20"/>
              <w:ind w:left="20"/>
              <w:jc w:val="both"/>
            </w:pPr>
            <w:r>
              <w:rPr>
                <w:rFonts w:ascii="Times New Roman"/>
                <w:b w:val="false"/>
                <w:i w:val="false"/>
                <w:color w:val="000000"/>
                <w:sz w:val="20"/>
              </w:rPr>
              <w:t>
М. Оспанбекова Б. Сабденова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тілі. №1, 2, 3, 4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Жұмабаева, </w:t>
            </w:r>
          </w:p>
          <w:p>
            <w:pPr>
              <w:spacing w:after="20"/>
              <w:ind w:left="20"/>
              <w:jc w:val="both"/>
            </w:pPr>
            <w:r>
              <w:rPr>
                <w:rFonts w:ascii="Times New Roman"/>
                <w:b w:val="false"/>
                <w:i w:val="false"/>
                <w:color w:val="000000"/>
                <w:sz w:val="20"/>
              </w:rPr>
              <w:t xml:space="preserve">
А. Амирова, </w:t>
            </w:r>
          </w:p>
          <w:p>
            <w:pPr>
              <w:spacing w:after="20"/>
              <w:ind w:left="20"/>
              <w:jc w:val="both"/>
            </w:pPr>
            <w:r>
              <w:rPr>
                <w:rFonts w:ascii="Times New Roman"/>
                <w:b w:val="false"/>
                <w:i w:val="false"/>
                <w:color w:val="000000"/>
                <w:sz w:val="20"/>
              </w:rPr>
              <w:t>
М. Оспанбекова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Диктанттар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 Жұмабаева, </w:t>
            </w:r>
          </w:p>
          <w:p>
            <w:pPr>
              <w:spacing w:after="20"/>
              <w:ind w:left="20"/>
              <w:jc w:val="both"/>
            </w:pPr>
            <w:r>
              <w:rPr>
                <w:rFonts w:ascii="Times New Roman"/>
                <w:b w:val="false"/>
                <w:i w:val="false"/>
                <w:color w:val="000000"/>
                <w:sz w:val="20"/>
              </w:rPr>
              <w:t>
Г. Уайсова, А. Тұралбаева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Оқыту әдістемесі</w:t>
            </w:r>
          </w:p>
          <w:p>
            <w:pPr>
              <w:spacing w:after="20"/>
              <w:ind w:left="20"/>
              <w:jc w:val="both"/>
            </w:pPr>
            <w:r>
              <w:rPr>
                <w:rFonts w:ascii="Times New Roman"/>
                <w:b w:val="false"/>
                <w:i w:val="false"/>
                <w:color w:val="000000"/>
                <w:sz w:val="20"/>
              </w:rPr>
              <w:t>
1, 2-бөлім+СD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Қабатай, </w:t>
            </w:r>
          </w:p>
          <w:p>
            <w:pPr>
              <w:spacing w:after="20"/>
              <w:ind w:left="20"/>
              <w:jc w:val="both"/>
            </w:pPr>
            <w:r>
              <w:rPr>
                <w:rFonts w:ascii="Times New Roman"/>
                <w:b w:val="false"/>
                <w:i w:val="false"/>
                <w:color w:val="000000"/>
                <w:sz w:val="20"/>
              </w:rPr>
              <w:t>
Д. Тлеулесова, В. Қалиева,</w:t>
            </w:r>
          </w:p>
          <w:p>
            <w:pPr>
              <w:spacing w:after="20"/>
              <w:ind w:left="20"/>
              <w:jc w:val="both"/>
            </w:pPr>
            <w:r>
              <w:rPr>
                <w:rFonts w:ascii="Times New Roman"/>
                <w:b w:val="false"/>
                <w:i w:val="false"/>
                <w:color w:val="000000"/>
                <w:sz w:val="20"/>
              </w:rPr>
              <w:t>
(СD-Б. Қабатай,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 Қабатай, </w:t>
            </w:r>
          </w:p>
          <w:p>
            <w:pPr>
              <w:spacing w:after="20"/>
              <w:ind w:left="20"/>
              <w:jc w:val="both"/>
            </w:pPr>
            <w:r>
              <w:rPr>
                <w:rFonts w:ascii="Times New Roman"/>
                <w:b w:val="false"/>
                <w:i w:val="false"/>
                <w:color w:val="000000"/>
                <w:sz w:val="20"/>
              </w:rPr>
              <w:t>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Хрестоматия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 Сейсенбаева, </w:t>
            </w:r>
          </w:p>
          <w:p>
            <w:pPr>
              <w:spacing w:after="20"/>
              <w:ind w:left="20"/>
              <w:jc w:val="both"/>
            </w:pPr>
            <w:r>
              <w:rPr>
                <w:rFonts w:ascii="Times New Roman"/>
                <w:b w:val="false"/>
                <w:i w:val="false"/>
                <w:color w:val="000000"/>
                <w:sz w:val="20"/>
              </w:rPr>
              <w:t>
Д. Отыншинова</w:t>
            </w:r>
          </w:p>
          <w:p>
            <w:pPr>
              <w:spacing w:after="20"/>
              <w:ind w:left="20"/>
              <w:jc w:val="both"/>
            </w:pPr>
            <w:r>
              <w:rPr>
                <w:rFonts w:ascii="Times New Roman"/>
                <w:b w:val="false"/>
                <w:i w:val="false"/>
                <w:color w:val="000000"/>
                <w:sz w:val="20"/>
              </w:rPr>
              <w:t xml:space="preserve">
А. Жұмашова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1,2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Рысқұлбекова, З. Мүфтибекова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З. Мүфтибекова, </w:t>
            </w:r>
          </w:p>
          <w:p>
            <w:pPr>
              <w:spacing w:after="20"/>
              <w:ind w:left="20"/>
              <w:jc w:val="both"/>
            </w:pPr>
            <w:r>
              <w:rPr>
                <w:rFonts w:ascii="Times New Roman"/>
                <w:b w:val="false"/>
                <w:i w:val="false"/>
                <w:color w:val="000000"/>
                <w:sz w:val="20"/>
              </w:rPr>
              <w:t>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 Л.Нургожина , Ш. Шортанбай.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Б.Қапалбек, Л.Нургожина, Ш. Шортанбай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Сарсенбекова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Оқыту әдістемесі </w:t>
            </w:r>
          </w:p>
          <w:p>
            <w:pPr>
              <w:spacing w:after="20"/>
              <w:ind w:left="20"/>
              <w:jc w:val="both"/>
            </w:pPr>
            <w:r>
              <w:rPr>
                <w:rFonts w:ascii="Times New Roman"/>
                <w:b w:val="false"/>
                <w:i w:val="false"/>
                <w:color w:val="000000"/>
                <w:sz w:val="20"/>
              </w:rPr>
              <w:t>
1, 2-бөлім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 Оспанов, </w:t>
            </w:r>
          </w:p>
          <w:p>
            <w:pPr>
              <w:spacing w:after="20"/>
              <w:ind w:left="20"/>
              <w:jc w:val="both"/>
            </w:pPr>
            <w:r>
              <w:rPr>
                <w:rFonts w:ascii="Times New Roman"/>
                <w:b w:val="false"/>
                <w:i w:val="false"/>
                <w:color w:val="000000"/>
                <w:sz w:val="20"/>
              </w:rPr>
              <w:t>
Ж. Астамбаева, Н. Мергенбаева.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Әдістемелік нұсқау</w:t>
            </w:r>
          </w:p>
          <w:p>
            <w:pPr>
              <w:spacing w:after="20"/>
              <w:ind w:left="20"/>
              <w:jc w:val="both"/>
            </w:pPr>
            <w:r>
              <w:rPr>
                <w:rFonts w:ascii="Times New Roman"/>
                <w:b w:val="false"/>
                <w:i w:val="false"/>
                <w:color w:val="000000"/>
                <w:sz w:val="20"/>
              </w:rPr>
              <w:t xml:space="preserve">
(электронды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Қадыркұлов, Н. Берістемова.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Қадыркұлов.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Цифрлық сауаттылық. Оқыту әдістемесі+CD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А. Назарбекова, П. Зординова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Көшербаева, </w:t>
            </w:r>
          </w:p>
          <w:p>
            <w:pPr>
              <w:spacing w:after="20"/>
              <w:ind w:left="20"/>
              <w:jc w:val="both"/>
            </w:pPr>
            <w:r>
              <w:rPr>
                <w:rFonts w:ascii="Times New Roman"/>
                <w:b w:val="false"/>
                <w:i w:val="false"/>
                <w:color w:val="000000"/>
                <w:sz w:val="20"/>
              </w:rPr>
              <w:t>
Л. Көдек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№1, 2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Көшербаева, </w:t>
            </w:r>
          </w:p>
          <w:p>
            <w:pPr>
              <w:spacing w:after="20"/>
              <w:ind w:left="20"/>
              <w:jc w:val="both"/>
            </w:pPr>
            <w:r>
              <w:rPr>
                <w:rFonts w:ascii="Times New Roman"/>
                <w:b w:val="false"/>
                <w:i w:val="false"/>
                <w:color w:val="000000"/>
                <w:sz w:val="20"/>
              </w:rPr>
              <w:t>
Л. Көдек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w:t>
            </w:r>
          </w:p>
          <w:p>
            <w:pPr>
              <w:spacing w:after="20"/>
              <w:ind w:left="20"/>
              <w:jc w:val="both"/>
            </w:pPr>
            <w:r>
              <w:rPr>
                <w:rFonts w:ascii="Times New Roman"/>
                <w:b w:val="false"/>
                <w:i w:val="false"/>
                <w:color w:val="000000"/>
                <w:sz w:val="20"/>
              </w:rPr>
              <w:t xml:space="preserve">
(электронды нұсқа)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Сүйіндікова, </w:t>
            </w:r>
          </w:p>
          <w:p>
            <w:pPr>
              <w:spacing w:after="20"/>
              <w:ind w:left="20"/>
              <w:jc w:val="both"/>
            </w:pPr>
            <w:r>
              <w:rPr>
                <w:rFonts w:ascii="Times New Roman"/>
                <w:b w:val="false"/>
                <w:i w:val="false"/>
                <w:color w:val="000000"/>
                <w:sz w:val="20"/>
              </w:rPr>
              <w:t>
В. Зворыгина, Н. Болтушенко,</w:t>
            </w:r>
          </w:p>
          <w:p>
            <w:pPr>
              <w:spacing w:after="20"/>
              <w:ind w:left="20"/>
              <w:jc w:val="both"/>
            </w:pPr>
            <w:r>
              <w:rPr>
                <w:rFonts w:ascii="Times New Roman"/>
                <w:b w:val="false"/>
                <w:i w:val="false"/>
                <w:color w:val="000000"/>
                <w:sz w:val="20"/>
              </w:rPr>
              <w:t>
Т. Помогайко, О. Лауто,</w:t>
            </w:r>
          </w:p>
          <w:p>
            <w:pPr>
              <w:spacing w:after="20"/>
              <w:ind w:left="20"/>
              <w:jc w:val="both"/>
            </w:pPr>
            <w:r>
              <w:rPr>
                <w:rFonts w:ascii="Times New Roman"/>
                <w:b w:val="false"/>
                <w:i w:val="false"/>
                <w:color w:val="000000"/>
                <w:sz w:val="20"/>
              </w:rPr>
              <w:t>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Жаратылыстану. Ғылыми күнделік </w:t>
            </w:r>
          </w:p>
          <w:p>
            <w:pPr>
              <w:spacing w:after="20"/>
              <w:ind w:left="20"/>
              <w:jc w:val="both"/>
            </w:pPr>
            <w:r>
              <w:rPr>
                <w:rFonts w:ascii="Times New Roman"/>
                <w:b w:val="false"/>
                <w:i w:val="false"/>
                <w:color w:val="000000"/>
                <w:sz w:val="20"/>
              </w:rPr>
              <w:t>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Ж. Сүйіндікова, </w:t>
            </w:r>
          </w:p>
          <w:p>
            <w:pPr>
              <w:spacing w:after="20"/>
              <w:ind w:left="20"/>
              <w:jc w:val="both"/>
            </w:pPr>
            <w:r>
              <w:rPr>
                <w:rFonts w:ascii="Times New Roman"/>
                <w:b w:val="false"/>
                <w:i w:val="false"/>
                <w:color w:val="000000"/>
                <w:sz w:val="20"/>
              </w:rPr>
              <w:t>
В. Зворыгина, Н. Болтушенко,</w:t>
            </w:r>
          </w:p>
          <w:p>
            <w:pPr>
              <w:spacing w:after="20"/>
              <w:ind w:left="20"/>
              <w:jc w:val="both"/>
            </w:pPr>
            <w:r>
              <w:rPr>
                <w:rFonts w:ascii="Times New Roman"/>
                <w:b w:val="false"/>
                <w:i w:val="false"/>
                <w:color w:val="000000"/>
                <w:sz w:val="20"/>
              </w:rPr>
              <w:t>
Т. Помогайко, О. Лауто,</w:t>
            </w:r>
          </w:p>
          <w:p>
            <w:pPr>
              <w:spacing w:after="20"/>
              <w:ind w:left="20"/>
              <w:jc w:val="both"/>
            </w:pPr>
            <w:r>
              <w:rPr>
                <w:rFonts w:ascii="Times New Roman"/>
                <w:b w:val="false"/>
                <w:i w:val="false"/>
                <w:color w:val="000000"/>
                <w:sz w:val="20"/>
              </w:rPr>
              <w:t>
Т. Яндулова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Тулегенов, Б. Аушахманова, К. Жомартова, А. Жақсыбай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Е.Тулегенов, Б. Аушахманова, А. Жақсыбай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Байтенова, Ж. Кажигалиева,</w:t>
            </w:r>
          </w:p>
          <w:p>
            <w:pPr>
              <w:spacing w:after="20"/>
              <w:ind w:left="20"/>
              <w:jc w:val="both"/>
            </w:pPr>
            <w:r>
              <w:rPr>
                <w:rFonts w:ascii="Times New Roman"/>
                <w:b w:val="false"/>
                <w:i w:val="false"/>
                <w:color w:val="000000"/>
                <w:sz w:val="20"/>
              </w:rPr>
              <w:t xml:space="preserve">
Н. Орехова, </w:t>
            </w:r>
          </w:p>
          <w:p>
            <w:pPr>
              <w:spacing w:after="20"/>
              <w:ind w:left="20"/>
              <w:jc w:val="both"/>
            </w:pPr>
            <w:r>
              <w:rPr>
                <w:rFonts w:ascii="Times New Roman"/>
                <w:b w:val="false"/>
                <w:i w:val="false"/>
                <w:color w:val="000000"/>
                <w:sz w:val="20"/>
              </w:rPr>
              <w:t xml:space="preserve">
Ж. Сейтахметова.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p>
            <w:pPr>
              <w:spacing w:after="20"/>
              <w:ind w:left="20"/>
              <w:jc w:val="both"/>
            </w:pPr>
            <w:r>
              <w:rPr>
                <w:rFonts w:ascii="Times New Roman"/>
                <w:b w:val="false"/>
                <w:i w:val="false"/>
                <w:color w:val="000000"/>
                <w:sz w:val="20"/>
              </w:rPr>
              <w:t>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Байтенова, Н. Орехова,</w:t>
            </w:r>
          </w:p>
          <w:p>
            <w:pPr>
              <w:spacing w:after="20"/>
              <w:ind w:left="20"/>
              <w:jc w:val="both"/>
            </w:pPr>
            <w:r>
              <w:rPr>
                <w:rFonts w:ascii="Times New Roman"/>
                <w:b w:val="false"/>
                <w:i w:val="false"/>
                <w:color w:val="000000"/>
                <w:sz w:val="20"/>
              </w:rPr>
              <w:t xml:space="preserve">
Ж. Сейтахметова.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p>
            <w:pPr>
              <w:spacing w:after="20"/>
              <w:ind w:left="20"/>
              <w:jc w:val="both"/>
            </w:pPr>
            <w:r>
              <w:rPr>
                <w:rFonts w:ascii="Times New Roman"/>
                <w:b w:val="false"/>
                <w:i w:val="false"/>
                <w:color w:val="000000"/>
                <w:sz w:val="20"/>
              </w:rPr>
              <w:t>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Оқыту әдістемесі+CD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А. 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№1, 2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А. 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Золотарeва, Г. Головина, М. Дюжикова ,</w:t>
            </w:r>
          </w:p>
          <w:p>
            <w:pPr>
              <w:spacing w:after="20"/>
              <w:ind w:left="20"/>
              <w:jc w:val="both"/>
            </w:pPr>
            <w:r>
              <w:rPr>
                <w:rFonts w:ascii="Times New Roman"/>
                <w:b w:val="false"/>
                <w:i w:val="false"/>
                <w:color w:val="000000"/>
                <w:sz w:val="20"/>
              </w:rPr>
              <w:t xml:space="preserve">
Ш. Толыбекова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 Г. Головина, М. Дюжикова ,</w:t>
            </w:r>
          </w:p>
          <w:p>
            <w:pPr>
              <w:spacing w:after="20"/>
              <w:ind w:left="20"/>
              <w:jc w:val="both"/>
            </w:pPr>
            <w:r>
              <w:rPr>
                <w:rFonts w:ascii="Times New Roman"/>
                <w:b w:val="false"/>
                <w:i w:val="false"/>
                <w:color w:val="000000"/>
                <w:sz w:val="20"/>
              </w:rPr>
              <w:t>
В. Золотарeва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Мектеп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Ж. Әкімбаева, Р. Ізғұттынова, Г. Кошкеева, Н. Оналбаева, Б. Ахатаева</w:t>
            </w:r>
          </w:p>
          <w:p>
            <w:pPr>
              <w:spacing w:after="20"/>
              <w:ind w:left="20"/>
              <w:jc w:val="both"/>
            </w:pPr>
            <w:r>
              <w:rPr>
                <w:rFonts w:ascii="Times New Roman"/>
                <w:b w:val="false"/>
                <w:i w:val="false"/>
                <w:color w:val="000000"/>
                <w:sz w:val="20"/>
              </w:rPr>
              <w:t>
К.Тәттімбетова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үйлесімді дамуы ұлттық институты" коммерциялық емес АҚ</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Мұқажанова, Г. Омарова, Ж. Әкімбаева, Р. Ізғұттынова, Г. Кошкеева, Н. Оналбаева, Б. Ахатаева</w:t>
            </w:r>
          </w:p>
          <w:p>
            <w:pPr>
              <w:spacing w:after="20"/>
              <w:ind w:left="20"/>
              <w:jc w:val="both"/>
            </w:pPr>
            <w:r>
              <w:rPr>
                <w:rFonts w:ascii="Times New Roman"/>
                <w:b w:val="false"/>
                <w:i w:val="false"/>
                <w:color w:val="000000"/>
                <w:sz w:val="20"/>
              </w:rPr>
              <w:t>
К.Тәттімбетова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үйлесімді дамуы ұлттық институты" коммерциялық емес АҚ</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w:t>
            </w:r>
          </w:p>
          <w:p>
            <w:pPr>
              <w:spacing w:after="20"/>
              <w:ind w:left="20"/>
              <w:jc w:val="both"/>
            </w:pPr>
            <w:r>
              <w:rPr>
                <w:rFonts w:ascii="Times New Roman"/>
                <w:b w:val="false"/>
                <w:i w:val="false"/>
                <w:color w:val="000000"/>
                <w:sz w:val="20"/>
              </w:rPr>
              <w:t>
(Электронды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Королькова,</w:t>
            </w:r>
          </w:p>
          <w:p>
            <w:pPr>
              <w:spacing w:after="20"/>
              <w:ind w:left="20"/>
              <w:jc w:val="both"/>
            </w:pPr>
            <w:r>
              <w:rPr>
                <w:rFonts w:ascii="Times New Roman"/>
                <w:b w:val="false"/>
                <w:i w:val="false"/>
                <w:color w:val="000000"/>
                <w:sz w:val="20"/>
              </w:rPr>
              <w:t>
С. Байзахова,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Королькова, </w:t>
            </w:r>
          </w:p>
          <w:p>
            <w:pPr>
              <w:spacing w:after="20"/>
              <w:ind w:left="20"/>
              <w:jc w:val="both"/>
            </w:pPr>
            <w:r>
              <w:rPr>
                <w:rFonts w:ascii="Times New Roman"/>
                <w:b w:val="false"/>
                <w:i w:val="false"/>
                <w:color w:val="000000"/>
                <w:sz w:val="20"/>
              </w:rPr>
              <w:t>
С. Жолдасбекова,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Оқыту әдістемесі+CD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 Г. Жарымбетова.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Ә. Төлебиев.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xml:space="preserve">
С. 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 +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А. Сүйесін, (СD-Ш. Құлманова, Б. Сүлейменова, Н. Мирманов, С. Тәуекел).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Т. Тоқжанов, Н. Мирманов, С. Тәуекел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Әдістемелік нұсқау (электронды нұсқа) ) +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Оразалиева, </w:t>
            </w:r>
          </w:p>
          <w:p>
            <w:pPr>
              <w:spacing w:after="20"/>
              <w:ind w:left="20"/>
              <w:jc w:val="both"/>
            </w:pPr>
            <w:r>
              <w:rPr>
                <w:rFonts w:ascii="Times New Roman"/>
                <w:b w:val="false"/>
                <w:i w:val="false"/>
                <w:color w:val="000000"/>
                <w:sz w:val="20"/>
              </w:rPr>
              <w:t xml:space="preserve">
С. Омарова, М. Умарова.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Оразалиева.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М. Оспанбекова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Диктанттар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Уайсова, А. Бесірова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А. Амирова, М. Оспанбекова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Оқыту әдістемесі.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Қабатай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Қалиева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Карлова О., Гунько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нұсқау + CD. Электронды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 Лебедева, М. Мыңжасарова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сауаттылық.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Андриянова, В. Беркало, Н. Жакупова, С. Кузнецова, А. Полежаева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Андриянова, В. Беркало, Н. Жакупова, С. Кузнецова, А. Полежаева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Оқыту әдістемесі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Ш. Құлманова, Б. Сүлейменова, Н. Мирманов, Ә. Бүшікова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Оқыту әдістемесі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М. Оспанбекова, М. Данабаева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Диктанттар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Уайсова, А. Бесірова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Жұмабаева, А. Амирова, М. Оспанбекова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Әдістемелік нұсқау (электронды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Рысқұлбекова, К. Сейсенбаева, Д. Отыншинова, А. Жұмашева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Ә. Рысқұлбекова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Карлова О., Гунько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 1, 2, 3, 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коммуникациялық технологиялар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коммуникациялық технологиялар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 1,2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Оқыту әдістемесі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Тұрмашева, С. Салиш, В. Пугач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Қ. 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Оқушы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Қ. Тәттімбетова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 Н. Мирманов, Т. Тоқжанов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Оқыту әдістемесі+СD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М. Жолшаева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С. Оданова, Ғ. Шойбекова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Қазақтілі. Диктанттар мен 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С. Оданова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Г. Қосымова, П.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 К. Жабаева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Жанпеис У., Озекбаева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Оқыту әдiстемесi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 С. Әбдібаева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Логикалық есептер мен тапсырмалар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Алдамұратова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Кучер, З. Жұмағулова, М. Дюсов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Сулейменова, Н. Бошакова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Практикалық тапсырмалар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Әбдіманапов, А. Әбілғазиев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Атлас кескін карта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Әбдіманапов, К. Ысқақова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Верховцева, О. Костюченко, М. Ушакова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С.Мұхамбетжанова, А.Тен, Г.Рахметова, Л.Одинцова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У.Ғайыпбаева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А.Көпеева, Ә.Қаптағаева, А.Юсупова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(Ежелгі дүние).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Омарбеков, Г. Хабижанова, Т. Қартаева, М. Ноғайбаева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Көмеков, Т. Жұмағанбетов, К. Игілікова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Көмеков, Т. Жұмағанбетов, К. Игілікова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Көмеков, Т. Жұмағанбетов, К. Игілікова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Ахметова, А. Ибраева, А. Құлымбетова, А. Мағзұмова, А. Марқабаева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Ежелгі Қазақстан тарихы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С.Кругликова О. Пак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Букаева, Г. Зикирина, Ж. Макашева, Д. Мукатаева, И. Тен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Төлбаева, Л. Момынтаева, А. Махаева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Ежелгі дүние тарихы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С.Кругликова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Мұғалімдерге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Ә. Оралбекова, Б. Алиев, Г. Көшкеева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Құлманова, Б. Сүлейменова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Ш. Құлманова, Б. Сүлейменова, Т. Тоғжанов,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Ш. Құлманова, Б. Сүлейменова, Н. Мирманов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нұсқа). Әдістемелік нұсқау+CD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Г. Раева, Г. Кәрімова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Жолшаева, Ғ. Отарбаева, Г. Нұрманова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Қазақтiлi. Диктанттар менмазмұндамалар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Ж. Отарбекова,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А. Тиынтай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А. Тиынтай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М. Иманбаева, С. Қайыпжанқызы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Ерболатова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Сборник заданий для критериального оценивания достижений учащихся по всем видам речевой деятельности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Нуртазина Р., Сулейменова Э., Уразаева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Нуртазина Р., Сулейменова Э., Уразаева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Алдамуратова, А. Бейсенбаева, Қ. Байшоланова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Олимпиадаға дайындық есептер жинағы. (5-6-сыныптар)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Алдамуратова, Т. Байшоланов Е. Байшоланов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Әдiстемелiк нұсқау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 Я. Белошистова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 Я. Белошистова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С.Мұхамбетжанова, А. Тен, Г. Рахметова, Л. Одинцова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Н. Беристемова,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Бакина, Н. Жанақова, О. Соскин, Н. Гвоздева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Бакина, Н. Жанақова, С. Митинева, Н. Лукина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Орта ғасырлардағы Қазақстан тарихы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Т.Окунева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Қасымова, А. Ешмұқамбетов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Мәшімбаев, М. Мәженова, С. Тортаев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Көпекбай, Ж. Жұматаева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Сүлейменова, С. Касимова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Т. Белоусова, Н. Паимцева, В. Ударцева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Бойко, Л. Верховцева, О. Костюченко, С. Матвеева В. Прахнау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Е. Бақаш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Көрнекі құралдар топтамасы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Нота хрестоматиясы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А. Мұсақожаева, Ә. Сабырова, М. Әбуғазы, Г. Ғизатова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энциклопедиясы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С. Жантасова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Р. Рахметова,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Ильясова, Г. Тоқтыбаева, К. Бертілеуова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Г. Абдирасилова, С. Оданова, Р. Мунасаева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Диктанттар мен 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С. Оданова, К. Бертілеуова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Ә. Қуанышбаева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Жундибаева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Р. Зайкенова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Жанпеис У., Озекбаева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Оқыту әдiстемесi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Жұмағұлова, Л. Жұмалиева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Кучер, З. Жұмағұлова,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Н. 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А. Маханова, Л. Рсалина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Мухамбетжанова, А. Тен, Б. Ахмадуллаева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Нүркенова, А. Егорина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Атлас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Егорина, С. Нүркенова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құрал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Ж. Байметова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 Ж. Алина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Құрманғалиева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 Тоқбергенова, Д. Тұрсынбаева, Б. Ерженбек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Ш. Шуиншина, К. Сейфоллина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Кронгарт, В. Кем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Момынтаева, Н. Мамытова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Көпекбай, Ж. Джұматаева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Көкебаева, Р. Мырзабекова, Е. Қартабаева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Дүниежүзі тарихы 1640-1900 жж.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Окунева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Өзін-өзітану. Мұғалімдерге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Әкімбаева, Е. Бақаш, С. Нуркеева, Р. Мұратханова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 балаларға арналған нұсқа). Әдістемелік құрал+CD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 балаларға арналған нұсқа).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ұлдарға арналған.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Жақманов, Ж. Құлбекова, О. Пак, З. Хасенов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қыздарға арналған. Мұғалімге арналған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Дүйсенова, С. Жолдасбекова, Ж. Құлбекова, Ф. Құрабаева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Әрінова, Қ. Молдасан, А. Байшағырова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Г. Абнасырова, С. Арзымбетова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Ш. Ерхожина, А. Тоқбаева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Диктанттар мен мазмұндамалар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Ш. Ерхожина, А. Тымболова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Дәрібаев, Г. Орда,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Дәрібаев, Г. Орда,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М. Иманбаева, С. Қайыпжанқызы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С. Тұрсынғалиева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Исмагулова Б., Саметова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Сборник заданий для критериального оценивания достижений учащихся по всем видам речевой деятельности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Әдiстемелiк нұсқау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Жұмағұлова,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мен тест тапсырмалары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Әдiстемелiк нұсқау + жаттықтырғыш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жаттықтырғыш: О. Колубекова,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мен тест тапсырмалары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Р.Қадырқұлов,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А. Бекежанова, Ж. Базаева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 +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С.Мухамбетжанова, А. Тен, И. Комова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Әбілмәжінова, А. Бейкитова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құрал. Электронды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Г. Қуанышева, Ж. Байметова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Ш. Шүйіншина, К. Сейфоллина, Н. Нурадинов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Есептержәне жаттығулар жинағы. (7-8-сыныптар)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Қ. Сақариянова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Мясников, А. Арепова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Р. Оразов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Дүниежүзi тарихы.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Б. Аманқұлова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Қ. Байзақова, К. Мақашева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Мұратханова, Р. Ізғұттынова, Б. 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Көрнекі құралдар топтамасы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Әдістемелік нұсқау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Р. Мұнасаева, К. Бертілеуова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Дүсіпова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Мамаева, </w:t>
            </w:r>
          </w:p>
          <w:p>
            <w:pPr>
              <w:spacing w:after="20"/>
              <w:ind w:left="20"/>
              <w:jc w:val="both"/>
            </w:pPr>
            <w:r>
              <w:rPr>
                <w:rFonts w:ascii="Times New Roman"/>
                <w:b w:val="false"/>
                <w:i w:val="false"/>
                <w:color w:val="000000"/>
                <w:sz w:val="20"/>
              </w:rPr>
              <w:t>
Ж. Мукашова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П. Юсуп, А. Рауандина, М. Дусимбаева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Е. Рапашева, Б. Әбдірахманова, А. Құлшашпай, А. Қалниязова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Тұрсынғалиева, Г. Рыскелдиева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Керімбекова, Ж. Мұқанова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для общеобразовательных школ с нерусским языком обучения.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Белякова С., Ержанова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Хайрушева Е., Пралиева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Хайрушева Е., Пралиева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Г. Мендигалиева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Әдiстемелiк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Есептер мен тест тапсырмалары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 әдiстемесi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Шыныбеков, Д. Шыныбеков, Г. Мендигалиева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Дюсов, А. Ардабаева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Әдiстемелiк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мен тест тапсырмалары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Жаттықтырғыш/Тренажер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Колубекова,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У. Гайыпбаева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С.Мұхамбетжанова, А. Тен, А. Захаржевская, Э. Смирнова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 Н. Завертунова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К. Калымова, Ж. Орынтаева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Козина, Г. Головина, Ш. Толыбекова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Толыбекова, Г. Головина,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Усиков, А. Усикова, Б. Забенова, Е. Королева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географиясы. Әдістемелік құрал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Қаратабанов, В. Бекдаирова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Башарұлы, Н. Нурадинов, Ш. Шүйіншина, К. Сейфоллина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Қазақбаева, Ш. Насохова, Ж. Абжалелова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К. Сақариянова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және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Усманова, К. Сақариянова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кестеде. Дидактикалық материалдар. (9-11)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Сақариянова, М. Усманова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8-9. Әдiстемелiк нұсқау.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Өскембаев, А. Мырзахметова, Б. Мұсабаев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Аяған, Қ. Әдиет, А. Сатанов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Аяған, Қ. Әдиет, А. Сатанов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Дүниежүзi тарихы. Әдiстемелiк нұсқау.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Алдабек, Б. Аманқұлова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С. Логвиненко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Нұркеева, Б. Әлиев, Р. Бердібаева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Жалпы білім беретін мектептің мұғалімдеріне арналған әдістемелік нұсқаулық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Жалпы білім беретін мектептің 9-сыныбына арналған көрнекі құралдар топтамасы (қыз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Жалпы білім беретін мектептің мұғалімдеріне арналған әдістемелік нұсқаулық (ұл балаларға арналған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Н. Тулеуов,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Балтабаева, Е. Арын, Г. Әбдіраман, Қ. Берденова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Қапалбек, Г. Закиряева, С. Жантасова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К. Бертілеуова, Р. Мұнасаева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Сатылова, С. Дәрібаев, Г. Орда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С. Қайыпжанқызы, М. Хамза, Ұ. Үсенова, Б. Сарсембаева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құрал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Пак, Е. Ескендирова, Д. Ардақұлы, Б. Құрман, Г. Анапинова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 Н. Завертунова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Ә. Бекмолдаева, Е. Керейбаева, Б. Ахмадуллаева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Бейкитова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В. Маджара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П. Юсуп, Л. Жұмекенова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Дүсіпова,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Н. Дүсіпова, Г. 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Сатылова, С. Дәрібаев, Г. Орда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М. Иманбаева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Қасқабасов, Р. Әлмұханова, Е. Раушанов, Қ. Қайырбай, Д. Оспан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нұсқау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Т. Кучер, В. Корчевский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Смирнов, Е. 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Қадырқұлов, У. Ғайыпбаева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Ә. Бекмолдаева, Е. Керейбаева, Б. Ахмадуллаева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Кольева, Е. Шевчук, Н. Завертунова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Бейкитова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Төлепбекова, А. Аманжолов, А. Жылқайдарова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Очкур, Ж. Құрманғалиева, М. Нұртаева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Закирова, Р. 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Аухадиева,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В. Маджара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Киынова Ж., Бектурова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Киынова Ж., Бектурова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Солдатова И., Орынханова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Джандосова, Ж. Джуматаева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Джандосова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Жұбатова, Ж. Әкімбаева, С. Нұркеева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Жалпы білім беретін мектептің оқытушы-ұйымдастырушыларына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Рыспаев, Е. Адельбаев, Н. Асилов, А. Рихтер, А. Ерекешев, А. Усербаев, Ж. Саткулов, С. Куптилеуова, С. Алимкулов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бойыншаоқу-материалдық базасы. Жабдықтау және жетілдіру жөнінде ұсыныстар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А. Рихтер, В. Букин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Жалпы білім беретін мектепке арналған көрнекі құралдар топтамасы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А. Рихтер, В. Букин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Кульбаева, Х. Танбаев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Аганина, Ж. Кобдикова, Р. Қараев, Ж. Сұлтанов, Е. Қараев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Щеглов, Е. Дүйсенханов, А. Фазылжанова,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Ерхожина, М.Жолшаева, С. Зәкариянова, А. Салыкбаева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Арын, Ж. Балтабаева, Г. Әбдіраман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Т.Ермекова, А.Таубалдиева, Г.Тоқтыбаева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Г.Найманбаева, Б. Найманбаева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Сатылова, С. Дәрібаев, Г. Орда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С. Қайыпжанқызы, Н. Адешова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Л. Нұрланова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Электронный тренажер. CD-диск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 Е.Тұяқов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Е.Тұяқов, М. Дюсов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нұсқаулық. 10,11-сыныптар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Жаттықтырғыш. Бастапқы деңгей. 10, 11 сыныптар. ҚҒБ, ЖМБ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Колубекова, С. Алибеков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А. Бекмолдаева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Салгараева, Л. Рсалина, А. Есенкүл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Архипова, Р. Амдамова, Н. Беристемова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Бейкитова, Н. Шакирова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Жұматаева, Р. Қайырбекова, Ф. Алиакбарова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 Әдістемелік нұсқау 1,2-бөлім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Г. Серикбаева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Н.Закирова, Р.Аширов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Оқыту әдістемесі+СD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Соловьева, Б. Ибраимова, С. Куприй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Т. Белоусова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тiлi.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Ерхожина, М.Жолшаева, А. Салыкбаева, С. Зәкариянова, Л. Ишанова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Дәулетбекова, Қ. Рай, П. Юсуп, А. Сарыбаева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А. Қасымова, Г. Заманбекова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Ермекова, Р. Мұнасаева, А. Қасымова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Ж. Нұрлыбаева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Әдiстемелiк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Сатылова, С. Дәрібаев, Г. Орда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әдебиетi.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Орда, С. Дәрібаев, А. Сатылова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Рыскелдиева, Р. Дайрбаева, А. Құлжашпай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Н. Балтабаева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Әлмұханова, Е. Раушанов, Е. Омарханов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Әдістемелік нұсқау+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Электронный тренажер. CD-диск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Әбілқасымова, В. Корчевский, З. Жұмағұлова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Окыту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 Дидактикалық материалдар+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В.Смирнов, Е.Тұяқов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Есептер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Е.Тұяқов, М. Дюсов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Дидактикалық материалдар+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Шыныбеков, Д. Шыныбеков, Р. Жұмабаев, С. Маделханов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Әдістемелік нұсқаулық. 10,11-сыныптар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Солтан, А. Солтан, А. Жумадилова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 Исабаева, А. Бекмолдаева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Салғараева, Ж. Базаева, А. Маханова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Әдістемелік нұсқау</w:t>
            </w:r>
          </w:p>
          <w:p>
            <w:pPr>
              <w:spacing w:after="20"/>
              <w:ind w:left="20"/>
              <w:jc w:val="both"/>
            </w:pPr>
            <w:r>
              <w:rPr>
                <w:rFonts w:ascii="Times New Roman"/>
                <w:b w:val="false"/>
                <w:i w:val="false"/>
                <w:color w:val="000000"/>
                <w:sz w:val="20"/>
              </w:rPr>
              <w:t>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Архипова, Р. Амдамова, Н. Беристемова, К. Кадыракунов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Әдістемелік нұсқау.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Бейкитова, Н. Шакирова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Әдістемелік нұсқау.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Нұрпейсова, Н. Абылайханова, Е. Швецова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Н.Закирова, Р.Аширов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Есептер мен жаттығулар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Оспанова, Қ. Аухадиева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Құқықнегіздері.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Ибраева, С. Гончаров, Г. Серикбаева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 Озекбаева Н., Атембаева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Жанпейс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Аульбекова Г., Кабдулова К., Аульбеков Б.,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и литература. Хрестоматия. 1,2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Аульбекова Г., Кабдулова К., Аульбеков Б.,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Игілікова, Е. Куркеев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Қабылдинов, Е. Куркеев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Өзін-өзі тану.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Л. Джубатова, Н. Мыркасымова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Кәсіпкерлік және бизнес негіздері.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Дүйсенханов, Н. Жұлдызбаев, С. Щеглов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Жалпы білім беретін мектептің оқытушы-ұйымдастырушыларына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Рихтер, В. Яковенко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"Технологиялық дайындық" бөлімі бойынша жалпы білім беретін мектепке арналған көрнекі құралдар топтамасы. 1-бөлім. "Өмір қауіпсіздігінің негіздері" бөлімі бойынша жалпы білім беретін мектепке арналған көрнекі қүралдар топтамасы.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А. Рихтер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"Технологиялық дайындық" бөлімі бойынша жеке және топтық жұмысқа арналған карточкалар жиынтығы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Рихтер, В. Яковенко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А. Рихтер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10, 11-сынып оқушыларының білімін бақылау жұмыстарын ұйымдастыру және өткізу бойынша материалдар жинағы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В. Яковенко, В. Букин, А. Рихтер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Әдістемелік нұсқау + қосымша + диск+ көрнекі құралдар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Тасбулатов, Д. Майхиев, В. Лим, А. Гудков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және жобалау.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Дубинец, В. Кульбаева, Ж. 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5-11 сыныптар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 жағыңда бол". Өзін-өзі дұрыс бағалау бойынша психологиялық жаттығулар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Ақерке Махмуд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Ежелгі заман. Орта ғасырлар. Жаңа заман. Қазіргі заман. Жалпы білім беретін мектепке арналған карталар топтамасы.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Балсарин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 Ежелгі дүние. Орта ғасырлар. Жаңа заман. Қазіргі заман. Жалпы білім беретін мектепке арналған карталар топтамасы.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Бектасов, А. Көшкімбаев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 сыныптар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және әлемнің жеке бөліктерінің, Қазақстанның географиялық карталары. 1,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Плачинта, Т. Федорова.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Цифрлық басылымдар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Жиынтық бағалауға арналған электрондық дәптер-конструктор. 7-сынып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М.Ефимик, О. Калинина, О.Шаргалина,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Жиынтық бағалауға арналған электрондық дәптер-конструктор. 7-сынып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М.Ефимик, О. Калинина, О.Шаргалина,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Электрондық дәптер.</w:t>
            </w:r>
          </w:p>
          <w:p>
            <w:pPr>
              <w:spacing w:after="20"/>
              <w:ind w:left="20"/>
              <w:jc w:val="both"/>
            </w:pPr>
            <w:r>
              <w:rPr>
                <w:rFonts w:ascii="Times New Roman"/>
                <w:b w:val="false"/>
                <w:i w:val="false"/>
                <w:color w:val="000000"/>
                <w:sz w:val="20"/>
              </w:rPr>
              <w:t>
 7-сынып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О.Колубекова, С.Алибеков,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Жиынтық бағалауға арналған электрондық дәптер-конструктор. 8-сынып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Е.Нипрук, О.Калинина,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Жиынтық бағалауға арналған электрондық дәптер-конструктор. 9-сынып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Д.Гудовщикова, Е.Бащук, С. Ермакова, А.Абдрашитова, Е.Буякова, О.Калинина,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Электрондық дәптер. 9-сынып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О.Колубекова, С.Алибеков,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Геометрия. Жиынтық бағалауға арналған электрондық дәптер-конструктор. 9-сынып (web-платформа) </w:t>
            </w:r>
          </w:p>
          <w:p>
            <w:pPr>
              <w:spacing w:after="20"/>
              <w:ind w:left="20"/>
              <w:jc w:val="both"/>
            </w:pPr>
            <w:r>
              <w:rPr>
                <w:rFonts w:ascii="Times New Roman"/>
                <w:b w:val="false"/>
                <w:i w:val="false"/>
                <w:color w:val="000000"/>
                <w:sz w:val="20"/>
              </w:rPr>
              <w:t>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Д.Гудовщикова, Е.Бащук, Ю.Ким, О.Калинина,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Оқушылардың білімін бақылау жұмыстарын ұйымдастыру және өткізу бойынша материалдар. Электрондық дәптер. 10-сынып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Яковенко, В.Букин, А.Рихтер, Д.Зайко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ЖМБ және ҚГБ бойынша электрондық дәптер. 11-сынып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О.Колубекова, С.Алибеков, Ж.Ергалиев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әскери және технологиялық дайындық. Оқушылардың білімін бақылау жұмыстарын ұйымдастыру және өткізу бойынша материалдар. Электрондық дәптер. 11-сынып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В.Яковенко, В.Букин, А.Рихтер, Д.Зайко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Өлкетану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5-7 сыныптар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Бұхар жырау– "Халық бірлігінің жаршысы"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Мұса Шорманұлы – "Еуразиялық деңгейдегі тұлға"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Мәшһүр Жүсіп Көпейұлы – "Қасиет иесі"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Естай Беркімбайұлы – "Әнмен өрілген ғұмыр"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Сұлтанмахмұт Торайғыров – "Тағдырмен тартыс"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Қаныш Сәтбаев – "Планетарлық деңгейдегі тұлға"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Рафиқа Нұртазина – "Өмір сабақтары"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Жаяу Мұса – "Ақын арманы"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 Пішембаев – "Тастың тілін түсінген"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Әлкей Марғұлан – "Заңғар энциклопедист-ғалым"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Шапық Шөкин – "Ғылым қайнарындағы өмір"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Малайсары батыр – "Ұлы дала батыры"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Олжабай батыр – "Он сан Орта жүздің ұраны"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Жасыбай батыр – "Аңызға айналған ғұмыр"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Баян батыр – "Ұлы дала қолбасшысы"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Әбікей Сәтбаев – "Ағартушы-педагог"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Сұлтанбетсұлтан – "Арпалысқа толы ғұмыр"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Әбікен Бектұров – "Аңызға айналған академик"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Шәкен Айманов – "Қазақ киносының аңызы"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Григорий Потанин – "Қазақ мұңлығы"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Ермұхан Бекмаханов –"Тұлпардың ізі"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Павел Васильев –"Үзілген тағдыр"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 Ақышев –"Алтын адам"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Дмитрий Багаев – "Өңірдің фотошежірешісі" немесе "Объективтегі әлем"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Ғабдыл-Уахит Хазірет: "Шипагер"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Қалижан Бекхожин: "Ақиық ақын"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 Байзақов: "Қазақтың дүлдүл ақыны"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Жүсіпбек Аймауытов: "Аймаңдай жазушы"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Шоңби Едігеұлы: "Қарадан шығып хан болған"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Шорман би Күшікұлы: "Әділдіктің жаршысы"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Сәбит Дөнентаев: "Бозторғай ақын"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Мұхтар Саматов: "Ұлт қайраткері"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Рүстембек Омаров: "Дәулескер күйші"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Мұсахан Қанапияұлы: "Тәлімгер"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Жұмат Шанин: "Театр тарланы"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Всеволод Иванов: "Өмір өткелдері"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Иманжүсіп Құтпанов: "Ерлік пен намыс жаршысы"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Қанаш Қамзин: "Ардақты жауынгер"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Зейін Шашкин: "Қаламгер-дәрігер"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Жақан Ержанов: "Ғасыр тудырған ғұлама"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Зейтін Ақышев: "Педагог-жазушы"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Хамза Жұматов: "Ғалымның ұлы мұрасы"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Аманжол Шәмкенов: "Қалдырған ізің мәңгілік"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Мұзафар Әлімбаев: "Өлеңім сыйым – халқыма"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Әбілқас Сағынов: "Академик асулары"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Жабайхан Әбділдин: "Әлемдік философия биігінде"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Олжас Сүлейменов: "Әлемдік тұлға"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 мемлекеттік педагогикалық университеті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Абайтану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Р.Зайкенова, А.Қалиолданова, К.Шарипкулова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 Р. Зайкенова, Қ. Қараева, Р. Сакенова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Ж.Н. Нурлыбаева,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Ж.Н. Нурлыбаева,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А. Алимова, Г. Калмурзаева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Ж.Н. Нурлыбаева,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Ж.Н. Нурлыбаева,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А. Алимова, Г. Калмурзаева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Мұқамет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Ж.Н. Нурлыбаева,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xml:space="preserve">
Г.А. Кунафина, </w:t>
            </w:r>
          </w:p>
          <w:p>
            <w:pPr>
              <w:spacing w:after="20"/>
              <w:ind w:left="20"/>
              <w:jc w:val="both"/>
            </w:pPr>
            <w:r>
              <w:rPr>
                <w:rFonts w:ascii="Times New Roman"/>
                <w:b w:val="false"/>
                <w:i w:val="false"/>
                <w:color w:val="000000"/>
                <w:sz w:val="20"/>
              </w:rPr>
              <w:t xml:space="preserve">
Ж.Е. Есенова, </w:t>
            </w:r>
          </w:p>
          <w:p>
            <w:pPr>
              <w:spacing w:after="20"/>
              <w:ind w:left="20"/>
              <w:jc w:val="both"/>
            </w:pPr>
            <w:r>
              <w:rPr>
                <w:rFonts w:ascii="Times New Roman"/>
                <w:b w:val="false"/>
                <w:i w:val="false"/>
                <w:color w:val="000000"/>
                <w:sz w:val="20"/>
              </w:rPr>
              <w:t>
Р.К.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Зайкенова, Д. Коспаева, Р. Шынтаева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Құрастырғандар: Р. Зайкенова, Р. Сакенова, С. Қосжанова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Абайтану. Мұғалімдерге арналған әдістемелік нұсқаулық</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Ж.Н. Нурлыбаева,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Абайтану.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Ж.М. Әубәкір,</w:t>
            </w:r>
          </w:p>
          <w:p>
            <w:pPr>
              <w:spacing w:after="20"/>
              <w:ind w:left="20"/>
              <w:jc w:val="both"/>
            </w:pPr>
            <w:r>
              <w:rPr>
                <w:rFonts w:ascii="Times New Roman"/>
                <w:b w:val="false"/>
                <w:i w:val="false"/>
                <w:color w:val="000000"/>
                <w:sz w:val="20"/>
              </w:rPr>
              <w:t>
Г. А. Кунафина,</w:t>
            </w:r>
          </w:p>
          <w:p>
            <w:pPr>
              <w:spacing w:after="20"/>
              <w:ind w:left="20"/>
              <w:jc w:val="both"/>
            </w:pPr>
            <w:r>
              <w:rPr>
                <w:rFonts w:ascii="Times New Roman"/>
                <w:b w:val="false"/>
                <w:i w:val="false"/>
                <w:color w:val="000000"/>
                <w:sz w:val="20"/>
              </w:rPr>
              <w:t>
А.Т. Смагулова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"Әл-Наир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Букварь. Пропись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М.М., Богатырева Е. В., Бучина Р. А., Регель Н. В., Труханова О.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Методическое руководство для учителя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М.М., Богатырева Е. В., Бучина Р. А., Регель Н. В., Труханова О.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Қазақ тілінде емес мектептер үшін)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Қазақ тілінде емес мектептер үшін ) №1, 2, 3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Рабочая тетрадь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Холодкова В., Бакка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Методическое руководство (электронная версия). Часть 1, 2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1, 2,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Сагимбаева А., Ермухамбетова М., Гайненова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Методическое руководство+электронное приложение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Мукажанова Р., Омарова Г., Сапарбаева А. Кедрук С., КлевцоваЕ., Рудькова Т., Намазбаева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Мукажанова Р., Омарова Г., Сапарбаева А., Кедрук С., Клевцова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Кайдарова А. Есбатырова И. Даниярова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Кайдарова А. Есбатырова И. Даниярова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 Попкова С.,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Ермилова Е., Попкова С.,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w:t>
            </w:r>
          </w:p>
          <w:p>
            <w:pPr>
              <w:spacing w:after="20"/>
              <w:ind w:left="20"/>
              <w:jc w:val="both"/>
            </w:pPr>
            <w:r>
              <w:rPr>
                <w:rFonts w:ascii="Times New Roman"/>
                <w:b w:val="false"/>
                <w:i w:val="false"/>
                <w:color w:val="000000"/>
                <w:sz w:val="20"/>
              </w:rPr>
              <w:t>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w:t>
            </w:r>
          </w:p>
          <w:p>
            <w:pPr>
              <w:spacing w:after="20"/>
              <w:ind w:left="20"/>
              <w:jc w:val="both"/>
            </w:pPr>
            <w:r>
              <w:rPr>
                <w:rFonts w:ascii="Times New Roman"/>
                <w:b w:val="false"/>
                <w:i w:val="false"/>
                <w:color w:val="000000"/>
                <w:sz w:val="20"/>
              </w:rPr>
              <w:t xml:space="preserve">
БогатырҰва Е., Бучина Р., Регель Н., Труханова 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И., Жапенова К., Новаковская О., Ракицкая А., Тузова Н., Бараникова В., Лисовская Н., Зайнуллина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1,2,3,4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И., Жапенова К., Новаковская О., Ракицкая А., Тузова Н., Бараникова В., Лисовская Н., Зайнуллина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p>
            <w:pPr>
              <w:spacing w:after="20"/>
              <w:ind w:left="20"/>
              <w:jc w:val="both"/>
            </w:pPr>
            <w:r>
              <w:rPr>
                <w:rFonts w:ascii="Times New Roman"/>
                <w:b w:val="false"/>
                <w:i w:val="false"/>
                <w:color w:val="000000"/>
                <w:sz w:val="20"/>
              </w:rPr>
              <w:t xml:space="preserve">
1, 2 часть+CD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Кульгильдинова Т., Достанбекова М., Пригарина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Никитина С., </w:t>
            </w:r>
          </w:p>
          <w:p>
            <w:pPr>
              <w:spacing w:after="20"/>
              <w:ind w:left="20"/>
              <w:jc w:val="both"/>
            </w:pPr>
            <w:r>
              <w:rPr>
                <w:rFonts w:ascii="Times New Roman"/>
                <w:b w:val="false"/>
                <w:i w:val="false"/>
                <w:color w:val="000000"/>
                <w:sz w:val="20"/>
              </w:rPr>
              <w:t>
Якунина Л., Казабеева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Сборник диктантов и текстов для изложений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Кульгильдинова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w:t>
            </w:r>
          </w:p>
          <w:p>
            <w:pPr>
              <w:spacing w:after="20"/>
              <w:ind w:left="20"/>
              <w:jc w:val="both"/>
            </w:pPr>
            <w:r>
              <w:rPr>
                <w:rFonts w:ascii="Times New Roman"/>
                <w:b w:val="false"/>
                <w:i w:val="false"/>
                <w:color w:val="000000"/>
                <w:sz w:val="20"/>
              </w:rPr>
              <w:t xml:space="preserve">
Методическое руководство </w:t>
            </w:r>
          </w:p>
          <w:p>
            <w:pPr>
              <w:spacing w:after="20"/>
              <w:ind w:left="20"/>
              <w:jc w:val="both"/>
            </w:pPr>
            <w:r>
              <w:rPr>
                <w:rFonts w:ascii="Times New Roman"/>
                <w:b w:val="false"/>
                <w:i w:val="false"/>
                <w:color w:val="000000"/>
                <w:sz w:val="20"/>
              </w:rPr>
              <w:t>
1, 2 часть+CD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Павленко,</w:t>
            </w:r>
          </w:p>
          <w:p>
            <w:pPr>
              <w:spacing w:after="20"/>
              <w:ind w:left="20"/>
              <w:jc w:val="both"/>
            </w:pPr>
            <w:r>
              <w:rPr>
                <w:rFonts w:ascii="Times New Roman"/>
                <w:b w:val="false"/>
                <w:i w:val="false"/>
                <w:color w:val="000000"/>
                <w:sz w:val="20"/>
              </w:rPr>
              <w:t>
Е. Бражникова, Н.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Павленко,</w:t>
            </w:r>
          </w:p>
          <w:p>
            <w:pPr>
              <w:spacing w:after="20"/>
              <w:ind w:left="20"/>
              <w:jc w:val="both"/>
            </w:pPr>
            <w:r>
              <w:rPr>
                <w:rFonts w:ascii="Times New Roman"/>
                <w:b w:val="false"/>
                <w:i w:val="false"/>
                <w:color w:val="000000"/>
                <w:sz w:val="20"/>
              </w:rPr>
              <w:t>
Е. Бражникова, Н.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Хрестоматия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Павленко,</w:t>
            </w:r>
          </w:p>
          <w:p>
            <w:pPr>
              <w:spacing w:after="20"/>
              <w:ind w:left="20"/>
              <w:jc w:val="both"/>
            </w:pPr>
            <w:r>
              <w:rPr>
                <w:rFonts w:ascii="Times New Roman"/>
                <w:b w:val="false"/>
                <w:i w:val="false"/>
                <w:color w:val="000000"/>
                <w:sz w:val="20"/>
              </w:rPr>
              <w:t>
Е. Бражникова, Н.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Литературное чтение. Методическое руководство для учителя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 Толоконникова Т., Крылова Е.,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Рабочая тетрадь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 Толоконникова Т., Крылова Е.,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Беляева Е., Толоконникова Т., Крылова Е., Оспанова И., Жапенова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Аймагамбетова М., БогатырҰва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Бек М., </w:t>
            </w:r>
          </w:p>
          <w:p>
            <w:pPr>
              <w:spacing w:after="20"/>
              <w:ind w:left="20"/>
              <w:jc w:val="both"/>
            </w:pPr>
            <w:r>
              <w:rPr>
                <w:rFonts w:ascii="Times New Roman"/>
                <w:b w:val="false"/>
                <w:i w:val="false"/>
                <w:color w:val="000000"/>
                <w:sz w:val="20"/>
              </w:rPr>
              <w:t>
Кошкина И., Теплякова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Оқыту әдістемесі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Кайрбекова, </w:t>
            </w:r>
          </w:p>
          <w:p>
            <w:pPr>
              <w:spacing w:after="20"/>
              <w:ind w:left="20"/>
              <w:jc w:val="both"/>
            </w:pPr>
            <w:r>
              <w:rPr>
                <w:rFonts w:ascii="Times New Roman"/>
                <w:b w:val="false"/>
                <w:i w:val="false"/>
                <w:color w:val="000000"/>
                <w:sz w:val="20"/>
              </w:rPr>
              <w:t>
Б. Нукебаева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 тiлi </w:t>
            </w:r>
          </w:p>
          <w:p>
            <w:pPr>
              <w:spacing w:after="20"/>
              <w:ind w:left="20"/>
              <w:jc w:val="both"/>
            </w:pPr>
            <w:r>
              <w:rPr>
                <w:rFonts w:ascii="Times New Roman"/>
                <w:b w:val="false"/>
                <w:i w:val="false"/>
                <w:color w:val="000000"/>
                <w:sz w:val="20"/>
              </w:rPr>
              <w:t xml:space="preserve">
№1, 2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Кайрбекова,</w:t>
            </w:r>
          </w:p>
          <w:p>
            <w:pPr>
              <w:spacing w:after="20"/>
              <w:ind w:left="20"/>
              <w:jc w:val="both"/>
            </w:pPr>
            <w:r>
              <w:rPr>
                <w:rFonts w:ascii="Times New Roman"/>
                <w:b w:val="false"/>
                <w:i w:val="false"/>
                <w:color w:val="000000"/>
                <w:sz w:val="20"/>
              </w:rPr>
              <w:t>
Б. Нукебаева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p>
            <w:pPr>
              <w:spacing w:after="20"/>
              <w:ind w:left="20"/>
              <w:jc w:val="both"/>
            </w:pPr>
            <w:r>
              <w:rPr>
                <w:rFonts w:ascii="Times New Roman"/>
                <w:b w:val="false"/>
                <w:i w:val="false"/>
                <w:color w:val="000000"/>
                <w:sz w:val="20"/>
              </w:rPr>
              <w:t xml:space="preserve">
Руководство для учителя. </w:t>
            </w:r>
          </w:p>
          <w:p>
            <w:pPr>
              <w:spacing w:after="20"/>
              <w:ind w:left="20"/>
              <w:jc w:val="both"/>
            </w:pPr>
            <w:r>
              <w:rPr>
                <w:rFonts w:ascii="Times New Roman"/>
                <w:b w:val="false"/>
                <w:i w:val="false"/>
                <w:color w:val="000000"/>
                <w:sz w:val="20"/>
              </w:rPr>
              <w:t>
1,2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Лебедева Н., Орехова Н., Ушакова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xml:space="preserve">
Рабочая тетрадь. </w:t>
            </w:r>
          </w:p>
          <w:p>
            <w:pPr>
              <w:spacing w:after="20"/>
              <w:ind w:left="20"/>
              <w:jc w:val="both"/>
            </w:pPr>
            <w:r>
              <w:rPr>
                <w:rFonts w:ascii="Times New Roman"/>
                <w:b w:val="false"/>
                <w:i w:val="false"/>
                <w:color w:val="000000"/>
                <w:sz w:val="20"/>
              </w:rPr>
              <w:t>
1,2,3,4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Ушакова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Математика. </w:t>
            </w:r>
          </w:p>
          <w:p>
            <w:pPr>
              <w:spacing w:after="20"/>
              <w:ind w:left="20"/>
              <w:jc w:val="both"/>
            </w:pPr>
            <w:r>
              <w:rPr>
                <w:rFonts w:ascii="Times New Roman"/>
                <w:b w:val="false"/>
                <w:i w:val="false"/>
                <w:color w:val="000000"/>
                <w:sz w:val="20"/>
              </w:rPr>
              <w:t>
Методическое руководство</w:t>
            </w:r>
          </w:p>
          <w:p>
            <w:pPr>
              <w:spacing w:after="20"/>
              <w:ind w:left="20"/>
              <w:jc w:val="both"/>
            </w:pPr>
            <w:r>
              <w:rPr>
                <w:rFonts w:ascii="Times New Roman"/>
                <w:b w:val="false"/>
                <w:i w:val="false"/>
                <w:color w:val="000000"/>
                <w:sz w:val="20"/>
              </w:rPr>
              <w:t xml:space="preserve">
1, 2 часть+CD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Оспанов Т., Козленко А., </w:t>
            </w:r>
          </w:p>
          <w:p>
            <w:pPr>
              <w:spacing w:after="20"/>
              <w:ind w:left="20"/>
              <w:jc w:val="both"/>
            </w:pPr>
            <w:r>
              <w:rPr>
                <w:rFonts w:ascii="Times New Roman"/>
                <w:b w:val="false"/>
                <w:i w:val="false"/>
                <w:color w:val="000000"/>
                <w:sz w:val="20"/>
              </w:rPr>
              <w:t xml:space="preserve">
Усова 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Юсупова А., Каптагаева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Юсупова А., Каптагаева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Цифровая грамотность. Рабочая тетрадь.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Назарбекова А., Зординова 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Методическое руководство +CD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Тетрадь ученика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Зворыгина В., Болтушенко Н., Помогайко Т., Лауто О.,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Научный дневничок</w:t>
            </w:r>
          </w:p>
          <w:p>
            <w:pPr>
              <w:spacing w:after="20"/>
              <w:ind w:left="20"/>
              <w:jc w:val="both"/>
            </w:pPr>
            <w:r>
              <w:rPr>
                <w:rFonts w:ascii="Times New Roman"/>
                <w:b w:val="false"/>
                <w:i w:val="false"/>
                <w:color w:val="000000"/>
                <w:sz w:val="20"/>
              </w:rPr>
              <w:t>
Рабочая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Суюндикова Ж., Болтушенко Н., Зворыгина В., </w:t>
            </w:r>
          </w:p>
          <w:p>
            <w:pPr>
              <w:spacing w:after="20"/>
              <w:ind w:left="20"/>
              <w:jc w:val="both"/>
            </w:pPr>
            <w:r>
              <w:rPr>
                <w:rFonts w:ascii="Times New Roman"/>
                <w:b w:val="false"/>
                <w:i w:val="false"/>
                <w:color w:val="000000"/>
                <w:sz w:val="20"/>
              </w:rPr>
              <w:t>
Лауто О., Помогайко Т.,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Естествознание. </w:t>
            </w:r>
          </w:p>
          <w:p>
            <w:pPr>
              <w:spacing w:after="20"/>
              <w:ind w:left="20"/>
              <w:jc w:val="both"/>
            </w:pPr>
            <w:r>
              <w:rPr>
                <w:rFonts w:ascii="Times New Roman"/>
                <w:b w:val="false"/>
                <w:i w:val="false"/>
                <w:color w:val="000000"/>
                <w:sz w:val="20"/>
              </w:rPr>
              <w:t>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Бигазина П., Андриянова Т., Беркало В., Каратаева Н., Полежаева А.</w:t>
            </w:r>
          </w:p>
          <w:p>
            <w:pPr>
              <w:spacing w:after="20"/>
              <w:ind w:left="20"/>
              <w:jc w:val="both"/>
            </w:pPr>
            <w:r>
              <w:rPr>
                <w:rFonts w:ascii="Times New Roman"/>
                <w:b w:val="false"/>
                <w:i w:val="false"/>
                <w:color w:val="000000"/>
                <w:sz w:val="20"/>
              </w:rPr>
              <w:t>
Тураканова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w:t>
            </w:r>
          </w:p>
          <w:p>
            <w:pPr>
              <w:spacing w:after="20"/>
              <w:ind w:left="20"/>
              <w:jc w:val="both"/>
            </w:pPr>
            <w:r>
              <w:rPr>
                <w:rFonts w:ascii="Times New Roman"/>
                <w:b w:val="false"/>
                <w:i w:val="false"/>
                <w:color w:val="000000"/>
                <w:sz w:val="20"/>
              </w:rPr>
              <w:t>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Бигазина П., Андриянова Т., Беркало В., Каратаева Н., Полежаева А.</w:t>
            </w:r>
          </w:p>
          <w:p>
            <w:pPr>
              <w:spacing w:after="20"/>
              <w:ind w:left="20"/>
              <w:jc w:val="both"/>
            </w:pPr>
            <w:r>
              <w:rPr>
                <w:rFonts w:ascii="Times New Roman"/>
                <w:b w:val="false"/>
                <w:i w:val="false"/>
                <w:color w:val="000000"/>
                <w:sz w:val="20"/>
              </w:rPr>
              <w:t>
Тураканова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Методическое руководство+CD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Турмашева Б., </w:t>
            </w:r>
          </w:p>
          <w:p>
            <w:pPr>
              <w:spacing w:after="20"/>
              <w:ind w:left="20"/>
              <w:jc w:val="both"/>
            </w:pPr>
            <w:r>
              <w:rPr>
                <w:rFonts w:ascii="Times New Roman"/>
                <w:b w:val="false"/>
                <w:i w:val="false"/>
                <w:color w:val="000000"/>
                <w:sz w:val="20"/>
              </w:rPr>
              <w:t xml:space="preserve">
Салиш С., </w:t>
            </w:r>
          </w:p>
          <w:p>
            <w:pPr>
              <w:spacing w:after="20"/>
              <w:ind w:left="20"/>
              <w:jc w:val="both"/>
            </w:pPr>
            <w:r>
              <w:rPr>
                <w:rFonts w:ascii="Times New Roman"/>
                <w:b w:val="false"/>
                <w:i w:val="false"/>
                <w:color w:val="000000"/>
                <w:sz w:val="20"/>
              </w:rPr>
              <w:t>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w:t>
            </w:r>
          </w:p>
          <w:p>
            <w:pPr>
              <w:spacing w:after="20"/>
              <w:ind w:left="20"/>
              <w:jc w:val="both"/>
            </w:pPr>
            <w:r>
              <w:rPr>
                <w:rFonts w:ascii="Times New Roman"/>
                <w:b w:val="false"/>
                <w:i w:val="false"/>
                <w:color w:val="000000"/>
                <w:sz w:val="20"/>
              </w:rPr>
              <w:t>
Тетрадь ученика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Турмашева Б., </w:t>
            </w:r>
          </w:p>
          <w:p>
            <w:pPr>
              <w:spacing w:after="20"/>
              <w:ind w:left="20"/>
              <w:jc w:val="both"/>
            </w:pPr>
            <w:r>
              <w:rPr>
                <w:rFonts w:ascii="Times New Roman"/>
                <w:b w:val="false"/>
                <w:i w:val="false"/>
                <w:color w:val="000000"/>
                <w:sz w:val="20"/>
              </w:rPr>
              <w:t xml:space="preserve">
Салиш С., </w:t>
            </w:r>
          </w:p>
          <w:p>
            <w:pPr>
              <w:spacing w:after="20"/>
              <w:ind w:left="20"/>
              <w:jc w:val="both"/>
            </w:pPr>
            <w:r>
              <w:rPr>
                <w:rFonts w:ascii="Times New Roman"/>
                <w:b w:val="false"/>
                <w:i w:val="false"/>
                <w:color w:val="000000"/>
                <w:sz w:val="20"/>
              </w:rPr>
              <w:t>
Мирук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Золотарeва В., Головина Г., Дюжикова М.,</w:t>
            </w:r>
          </w:p>
          <w:p>
            <w:pPr>
              <w:spacing w:after="20"/>
              <w:ind w:left="20"/>
              <w:jc w:val="both"/>
            </w:pPr>
            <w:r>
              <w:rPr>
                <w:rFonts w:ascii="Times New Roman"/>
                <w:b w:val="false"/>
                <w:i w:val="false"/>
                <w:color w:val="000000"/>
                <w:sz w:val="20"/>
              </w:rPr>
              <w:t xml:space="preserve">
Толыбекова Ш.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Дюжикова М.,</w:t>
            </w:r>
          </w:p>
          <w:p>
            <w:pPr>
              <w:spacing w:after="20"/>
              <w:ind w:left="20"/>
              <w:jc w:val="both"/>
            </w:pPr>
            <w:r>
              <w:rPr>
                <w:rFonts w:ascii="Times New Roman"/>
                <w:b w:val="false"/>
                <w:i w:val="false"/>
                <w:color w:val="000000"/>
                <w:sz w:val="20"/>
              </w:rPr>
              <w:t>
Золотарeва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Познание мира. Руководство для учителя.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Байтенова К., Сейтахметова Ж., Кажигалиева Ж.</w:t>
            </w:r>
          </w:p>
          <w:p>
            <w:pPr>
              <w:spacing w:after="20"/>
              <w:ind w:left="20"/>
              <w:jc w:val="both"/>
            </w:pPr>
            <w:r>
              <w:rPr>
                <w:rFonts w:ascii="Times New Roman"/>
                <w:b w:val="false"/>
                <w:i w:val="false"/>
                <w:color w:val="000000"/>
                <w:sz w:val="20"/>
              </w:rPr>
              <w:t>
Орехова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Байтенова К., Сейтахметова Ж., Орехова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Зворыгина В., Болтушенко Н., Яндулова Т.,</w:t>
            </w:r>
          </w:p>
          <w:p>
            <w:pPr>
              <w:spacing w:after="20"/>
              <w:ind w:left="20"/>
              <w:jc w:val="both"/>
            </w:pPr>
            <w:r>
              <w:rPr>
                <w:rFonts w:ascii="Times New Roman"/>
                <w:b w:val="false"/>
                <w:i w:val="false"/>
                <w:color w:val="000000"/>
                <w:sz w:val="20"/>
              </w:rPr>
              <w:t>
Тарасова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w:t>
            </w:r>
          </w:p>
          <w:p>
            <w:pPr>
              <w:spacing w:after="20"/>
              <w:ind w:left="20"/>
              <w:jc w:val="both"/>
            </w:pPr>
            <w:r>
              <w:rPr>
                <w:rFonts w:ascii="Times New Roman"/>
                <w:b w:val="false"/>
                <w:i w:val="false"/>
                <w:color w:val="000000"/>
                <w:sz w:val="20"/>
              </w:rPr>
              <w:t>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Болтушенко Н., </w:t>
            </w:r>
          </w:p>
          <w:p>
            <w:pPr>
              <w:spacing w:after="20"/>
              <w:ind w:left="20"/>
              <w:jc w:val="both"/>
            </w:pPr>
            <w:r>
              <w:rPr>
                <w:rFonts w:ascii="Times New Roman"/>
                <w:b w:val="false"/>
                <w:i w:val="false"/>
                <w:color w:val="000000"/>
                <w:sz w:val="20"/>
              </w:rPr>
              <w:t>
Зворыгина В., Яндулова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Алматыкітап баспасы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w:t>
            </w:r>
          </w:p>
          <w:p>
            <w:pPr>
              <w:spacing w:after="20"/>
              <w:ind w:left="20"/>
              <w:jc w:val="both"/>
            </w:pPr>
            <w:r>
              <w:rPr>
                <w:rFonts w:ascii="Times New Roman"/>
                <w:b w:val="false"/>
                <w:i w:val="false"/>
                <w:color w:val="000000"/>
                <w:sz w:val="20"/>
              </w:rPr>
              <w:t xml:space="preserve">
Методическое пособие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Мукажанова Р., </w:t>
            </w:r>
          </w:p>
          <w:p>
            <w:pPr>
              <w:spacing w:after="20"/>
              <w:ind w:left="20"/>
              <w:jc w:val="both"/>
            </w:pPr>
            <w:r>
              <w:rPr>
                <w:rFonts w:ascii="Times New Roman"/>
                <w:b w:val="false"/>
                <w:i w:val="false"/>
                <w:color w:val="000000"/>
                <w:sz w:val="20"/>
              </w:rPr>
              <w:t xml:space="preserve">
Омарова Г., Карабутова А.,. Керимбаева С., Лосева Е., Токовенко О., Ковригина 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"Национальный институт гармоничного развития человека"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w:t>
            </w:r>
          </w:p>
          <w:p>
            <w:pPr>
              <w:spacing w:after="20"/>
              <w:ind w:left="20"/>
              <w:jc w:val="both"/>
            </w:pPr>
            <w:r>
              <w:rPr>
                <w:rFonts w:ascii="Times New Roman"/>
                <w:b w:val="false"/>
                <w:i w:val="false"/>
                <w:color w:val="000000"/>
                <w:sz w:val="20"/>
              </w:rPr>
              <w:t>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Мукажанова Р., </w:t>
            </w:r>
          </w:p>
          <w:p>
            <w:pPr>
              <w:spacing w:after="20"/>
              <w:ind w:left="20"/>
              <w:jc w:val="both"/>
            </w:pPr>
            <w:r>
              <w:rPr>
                <w:rFonts w:ascii="Times New Roman"/>
                <w:b w:val="false"/>
                <w:i w:val="false"/>
                <w:color w:val="000000"/>
                <w:sz w:val="20"/>
              </w:rPr>
              <w:t xml:space="preserve">
Омарова Г., Карабутова А.,. Керимбаева С., Лосева Е., Токовенко О., Ковригина О.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"Национальный институт гармоничного развития человека"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Художественный труд. Методическое руководство </w:t>
            </w:r>
          </w:p>
          <w:p>
            <w:pPr>
              <w:spacing w:after="20"/>
              <w:ind w:left="20"/>
              <w:jc w:val="both"/>
            </w:pPr>
            <w:r>
              <w:rPr>
                <w:rFonts w:ascii="Times New Roman"/>
                <w:b w:val="false"/>
                <w:i w:val="false"/>
                <w:color w:val="000000"/>
                <w:sz w:val="20"/>
              </w:rPr>
              <w:t xml:space="preserve">
(электронная версия)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Королькова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w:t>
            </w:r>
          </w:p>
          <w:p>
            <w:pPr>
              <w:spacing w:after="20"/>
              <w:ind w:left="20"/>
              <w:jc w:val="both"/>
            </w:pPr>
            <w:r>
              <w:rPr>
                <w:rFonts w:ascii="Times New Roman"/>
                <w:b w:val="false"/>
                <w:i w:val="false"/>
                <w:color w:val="000000"/>
                <w:sz w:val="20"/>
              </w:rPr>
              <w:t>
Рабочая тетрадь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Королькова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В. Ермилова, </w:t>
            </w:r>
          </w:p>
          <w:p>
            <w:pPr>
              <w:spacing w:after="20"/>
              <w:ind w:left="20"/>
              <w:jc w:val="both"/>
            </w:pPr>
            <w:r>
              <w:rPr>
                <w:rFonts w:ascii="Times New Roman"/>
                <w:b w:val="false"/>
                <w:i w:val="false"/>
                <w:color w:val="000000"/>
                <w:sz w:val="20"/>
              </w:rPr>
              <w:t xml:space="preserve">
С.В. Попкова, С.С.Козина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В. Ермилова,</w:t>
            </w:r>
          </w:p>
          <w:p>
            <w:pPr>
              <w:spacing w:after="20"/>
              <w:ind w:left="20"/>
              <w:jc w:val="both"/>
            </w:pPr>
            <w:r>
              <w:rPr>
                <w:rFonts w:ascii="Times New Roman"/>
                <w:b w:val="false"/>
                <w:i w:val="false"/>
                <w:color w:val="000000"/>
                <w:sz w:val="20"/>
              </w:rPr>
              <w:t xml:space="preserve">
С.В. Попкова, С.С.Козина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w:t>
            </w:r>
          </w:p>
          <w:p>
            <w:pPr>
              <w:spacing w:after="20"/>
              <w:ind w:left="20"/>
              <w:jc w:val="both"/>
            </w:pPr>
            <w:r>
              <w:rPr>
                <w:rFonts w:ascii="Times New Roman"/>
                <w:b w:val="false"/>
                <w:i w:val="false"/>
                <w:color w:val="000000"/>
                <w:sz w:val="20"/>
              </w:rPr>
              <w:t>
(электронное приложение)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А. Бочкарев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Рабочая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 А. Тулебиев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 +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 Каппучи О.</w:t>
            </w:r>
          </w:p>
          <w:p>
            <w:pPr>
              <w:spacing w:after="20"/>
              <w:ind w:left="20"/>
              <w:jc w:val="both"/>
            </w:pPr>
            <w:r>
              <w:rPr>
                <w:rFonts w:ascii="Times New Roman"/>
                <w:b w:val="false"/>
                <w:i w:val="false"/>
                <w:color w:val="000000"/>
                <w:sz w:val="20"/>
              </w:rPr>
              <w:t>
(СD-Валиуллина Р., Маханова А. , Джумабеков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Калиакбарова Л., Анисова Т., Әділбек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бiлiм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Музыка. </w:t>
            </w:r>
          </w:p>
          <w:p>
            <w:pPr>
              <w:spacing w:after="20"/>
              <w:ind w:left="20"/>
              <w:jc w:val="both"/>
            </w:pPr>
            <w:r>
              <w:rPr>
                <w:rFonts w:ascii="Times New Roman"/>
                <w:b w:val="false"/>
                <w:i w:val="false"/>
                <w:color w:val="000000"/>
                <w:sz w:val="20"/>
              </w:rPr>
              <w:t>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Ажгереева К., </w:t>
            </w:r>
          </w:p>
          <w:p>
            <w:pPr>
              <w:spacing w:after="20"/>
              <w:ind w:left="20"/>
              <w:jc w:val="both"/>
            </w:pPr>
            <w:r>
              <w:rPr>
                <w:rFonts w:ascii="Times New Roman"/>
                <w:b w:val="false"/>
                <w:i w:val="false"/>
                <w:color w:val="000000"/>
                <w:sz w:val="20"/>
              </w:rPr>
              <w:t xml:space="preserve">
Дрозд Н., </w:t>
            </w:r>
          </w:p>
          <w:p>
            <w:pPr>
              <w:spacing w:after="20"/>
              <w:ind w:left="20"/>
              <w:jc w:val="both"/>
            </w:pPr>
            <w:r>
              <w:rPr>
                <w:rFonts w:ascii="Times New Roman"/>
                <w:b w:val="false"/>
                <w:i w:val="false"/>
                <w:color w:val="000000"/>
                <w:sz w:val="20"/>
              </w:rPr>
              <w:t>
Кайдарова А.,</w:t>
            </w:r>
          </w:p>
          <w:p>
            <w:pPr>
              <w:spacing w:after="20"/>
              <w:ind w:left="20"/>
              <w:jc w:val="both"/>
            </w:pPr>
            <w:r>
              <w:rPr>
                <w:rFonts w:ascii="Times New Roman"/>
                <w:b w:val="false"/>
                <w:i w:val="false"/>
                <w:color w:val="000000"/>
                <w:sz w:val="20"/>
              </w:rPr>
              <w:t>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Ажгереева К., </w:t>
            </w:r>
          </w:p>
          <w:p>
            <w:pPr>
              <w:spacing w:after="20"/>
              <w:ind w:left="20"/>
              <w:jc w:val="both"/>
            </w:pPr>
            <w:r>
              <w:rPr>
                <w:rFonts w:ascii="Times New Roman"/>
                <w:b w:val="false"/>
                <w:i w:val="false"/>
                <w:color w:val="000000"/>
                <w:sz w:val="20"/>
              </w:rPr>
              <w:t xml:space="preserve">
Дрозд Н., </w:t>
            </w:r>
          </w:p>
          <w:p>
            <w:pPr>
              <w:spacing w:after="20"/>
              <w:ind w:left="20"/>
              <w:jc w:val="both"/>
            </w:pPr>
            <w:r>
              <w:rPr>
                <w:rFonts w:ascii="Times New Roman"/>
                <w:b w:val="false"/>
                <w:i w:val="false"/>
                <w:color w:val="000000"/>
                <w:sz w:val="20"/>
              </w:rPr>
              <w:t>
Кайдарова А., Оспанова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1, 2 часть.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Методическое руководство. 1, 2 часть.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Рабочая тетрадь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Дидактикалық материалдар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 1, № 2 жазу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Л. Нұрмұханова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Қазақтілі. Жиынтық бағалау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Л. Нұрмұханова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 + СD.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Цифровая грамотность.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Рыскулбекова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Тетрадь ученика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Кучербаева С., Темникова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Методическое руководство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 (Диск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МахановаА. , Джумабеков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Валиуллина Р.,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1, 2 часть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Есекеева Г.,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Методическое руководство 1, 2 часть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Рабочая тетрадь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нұсқау (электрондық нұсқа))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Н.Дәулеткереева, А. Бекетова, А. Кенжина, А. Кожагалиева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Дәулеткереева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 (электронная версия).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Рабочие тетради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Информационно-коммуникационные технологии.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 -ПВ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Информационно-коммуникационные технологии.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 1, 2 части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Познание мира. Методическое руководство+СD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Турмашева Б., Салиш С., Пугач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Тетрадь ученика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Карабутова А., Ковригина О., Токовенко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 Плешакова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 + фонохрестоматия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Горчакова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Раупова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Руководство для учителя +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Клокова Е., Белозерова О., Ибраева Т., Сулейменова Г., Муханбеткалиев А., Касымова А., Опря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Т., Свидова Н.,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Дидактический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Т., Свидова Н.,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Чаплышкина Т., Свидова Н.,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Абдибаева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Логические задачи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 Т., Жумагулова З., Дюсов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Рахметова Г., Одинцова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Беристемова Н., Гаипбаева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Верховцева Л., Костюченко О., Ушакова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Аксенова И., Ибраева О., Карсултанова А., Ключанцева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Г., Бошакова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Сборник практических заданий по естествознанию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Абдиманапов Б., Абулгазиев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Атлас с комплектом контурных карт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Абдиманапов Б., Искакова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Кумеков Б., Жумаганбетов Т.,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Кумеков Б., Жумаганбетов Т.,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Кумеков Б., Жумаганбетов Т.,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Ахметова С., Ибраева А., Кулымбетова А., Магзумова А., Маркабаева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История древнего Казахстана.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Кругликова С. Пак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Букаева Б., Зикирина Г., Макашева Ж., Мукатаева Д., Тен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Толбаева Л., Момынтаева Л., Махаева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История древнего мира.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Кругликова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Калиева Г., Карабутова А., Лосева Е., Рудькова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Кульманова Ш., Сулейменова Б., Сивакова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Кульманова Ш., Сулейменова Б., Мирманов Н., Токжанов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Фонохрестоматия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Кульманова Ш., Сулейменова Б., Мирманов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Қосымова, А. Сатбекова, К. Берденова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Капенова Ж., Валова М., Мирошникова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Рыгалова Л., Берденова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Рыгалова Л., Берденова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пособие.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Бодрова Е., Франк А., Кравченко О., Винникова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Бейсенбаева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Сборник задач для подготовки к олимпиадам (5-6-классы)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Алдамуратова Т., Байшоланов Т., Байшоланов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 Белошистова 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 Белошистова 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Рахметова Г., Одинцова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Беристемова Н., Гаипбаева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Копеева Г., Каптагаева А.,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Бакина Н., Пастухова Н., Соскин О., Гвоздева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Бакина Н., Митинева С., Лукина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Атлас. История Казахстана в период средневековья.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Окунева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Касымова А., Ешмукамбетов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Машимбаев С., Маженова М., Тортаев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Копекбай А., Джуматаева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Кокебаева Г., Мырзабекова Р., Картабаева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Г., Касимова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Белоусова Т., Паимцева Н., Ударцева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Бойко Г., Верховцева Л., Костюченко О., Матвеева С., Прахнау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 Калиева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для учителей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Комплект наглядных пособий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для учителей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Велькер Е.,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Нотная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Мусахаджаева А., Сабырова А., Абугазы М., Гизатова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энциклопедиясы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Ж. Сәметова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Бәйшешек.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Ярмухамедова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Жумагулова З., Жумалиева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Кучер Т., Жумагулова З.,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Беристемова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Салғараева Г., Маханова А., Рсалина 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Ахмадуллаева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Нуркенова С., Егорина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Атлас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Нуркенова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Головина Г., Козина С., Толыбекова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пособие</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Байметова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 Алина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Курмангалиева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Токбергенова У., Турсынбаева Д., Ерженбек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Башарұлы Р., Шуиншина Ш., Сейфоллина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Кронгарт Б., Кем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Момунтаева Л., Мамытова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Атлас. </w:t>
            </w:r>
          </w:p>
          <w:p>
            <w:pPr>
              <w:spacing w:after="20"/>
              <w:ind w:left="20"/>
              <w:jc w:val="both"/>
            </w:pPr>
            <w:r>
              <w:rPr>
                <w:rFonts w:ascii="Times New Roman"/>
                <w:b w:val="false"/>
                <w:i w:val="false"/>
                <w:color w:val="000000"/>
                <w:sz w:val="20"/>
              </w:rPr>
              <w:t>
Всемирная история 1640-1900 гг.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Окунева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Керимбаева С., Сакенова Е., Юраш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мальчиков).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Танбаев Х.,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(вариант для девочек)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Развенкова И., Лосенко О.,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для мальчиков.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Жақманов М., Кульбекова Ж., Пак О., Хасенов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для девочек. Руководство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Дуйсенова Б., Жолдасбекова С., Кульбекова Ж., Курабаева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Қосымова, А. Сатбекова, Е. Арын, К. Рахымжанов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Мукеева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Капенова Ж., Валова М., Мирошникова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Кожахметов К., Шмельцер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Андриянова Т., Филимонова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Андриянова Т., Филимонова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Жумагулова З.,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 и тестовых заданий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 + тренажер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Тренажер/ авт.: Колубекова О.,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 и тестовых заданий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Гайыпбаева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Бекежанова А., Базаева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 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Комова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Абилмажинова С., Бейкитова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пособие. Электронный вариант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Байметова Ж., Каратабанов Р., Куанышева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 (7-8-классы)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МясниковЕ., Кабульдинов З., Шаймерденова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 Оразов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Аманкулова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Байзакова К., Макашева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Сакенова Е., Рысбаева А., Лосева Е., Песина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Велькер Е., Лосенко О., Развенкова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Комплект наглядных пособий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Яковлев Р., Танбаев Х., Ермилова Е., Велькер Е., Лосенко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 Шмельцер В., Полуянова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Свидова И., Джундубаева А.,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Сафронова Л., Свидова И., Джундубаева А., Белоус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Багдашкина И., Захарова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Мучник Г.М., Нусупбекова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Мучник Г.М., Нусупбекова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М. Бисенбаева, Ж. Бекжанова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Құрманәлиева, А. Үсібалиева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Бәйтерек.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Дюсов М., Ардабаева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Мендигалиева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Мендигалиева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Сборник задач и тестовых заданий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 и тестовых заданий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Жаттықтырғыш/ Тренажер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Колубекова О.,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Гайпбаева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Мухамбетжанова С., Тен А., Захаржевская А., Смирнова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 Завертунова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Калымова Г., Орынтаева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Каратабанов Р., Бекдаирова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Козина С., Головина Г., Толыбекова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Толыбекова Ш., Головина Г., Козина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Усиков В., Усикова А., Забенова Б., Королева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Аухадиева К., Белоусова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Усманова М., Сакарьянова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в таблицах (9-11). Дидактический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Сакарьянова К., Усманова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8-9. Методическое руководство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Ускембаев К., Мырзахметова А., Мусабаев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Аяган Б., Адиет К., Сатанов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Аяган Б., Адиет К., Сатанов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Всемирная история. 8-9 Методическое руководство </w:t>
            </w:r>
          </w:p>
          <w:p>
            <w:pPr>
              <w:spacing w:after="20"/>
              <w:ind w:left="20"/>
              <w:jc w:val="both"/>
            </w:pPr>
            <w:r>
              <w:rPr>
                <w:rFonts w:ascii="Times New Roman"/>
                <w:b w:val="false"/>
                <w:i w:val="false"/>
                <w:color w:val="000000"/>
                <w:sz w:val="20"/>
              </w:rPr>
              <w:t>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Алдабек Н., Аманкулова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Логвиненко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Калачева И., Калиева Г., Леканова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для учителей общеобразовательной школы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 Велькер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Комплек наглядных пособий для 9-класса общеобразовательной школы (вариант для девочек)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Алимсаева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Методическое руководство для учителей общеобразовательной школы (вариант для мальчиков)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Чукалин В., Тулеуов Н., Танбаев 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Алтынбекова О.,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 Зайцева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Лукпанова Г., Савельева Г., Кутукова Е., Асадиллаева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Емельянова О., Лукпанова Г., Савельева В., Кутукова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Пак О., Ескендирова Е., Ардакулы Д., Курман Б., Анапинова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 Завертунова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Бекмолдаева А., Керейбаева Е., Ахмадуллаева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Бейкитова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Ибраимова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Джуматаева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Маджара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Сарсенбекова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Алтынбекова О.,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 Зайцева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Салханова Ж., Демченко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Савельева В., Лукпанова Г., Емельянова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Емельянова О., Савельева В., Лукпанова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Кучер Т., Корчевский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Кадиркулов Р., Гайпбаева 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Бекмолдаева А., Керейбаева Е., Ахмадуллаева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Кольева Н., Шевчук Е., Завертунова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Тулепбекова С., Жапанова Г., Былинская С., Чистякова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Бейкитова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Очкур Е., Курмангалиева Ж., Нуртаева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Методическое руководство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Белоусова Т.,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Джуматаева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Маджара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Ш. Ергожина, Е. Арын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Ж. Саметова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Джандосова З., Джуматаева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Джандосова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Калиева Г., Леканова Т., Маркус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Методическое руководство для преподавателей-организаторов общеобразовательной школы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Рыспаев А., Адельбаев Е., Асилов Н., Рихтер А., Ерекешев А., Усербаев А., Саткулов Ж., Куптилеуова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Учебно-материальная база по начальной военной и технологической подготовке. Рекомендации по оборудованию и совершенствованию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Рихтер А., Букин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Комплект наглядных пособий для общеобразовательных школ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Рихтер А., Букин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и проектирование.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Кульбаева В., Танбаев 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Книга для учителя (ОГН; ЕМН)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Аганина К., Кобдикова Ж., Караев Р., Султанов Ж. Караев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Щеглов С., Дуйсенханов Е., Сейтенова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Корнилова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Ашимбетова Д., Валова М., Мирошникова Н., Остапенко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Мухамадиев Х., Мантаева Р., Сагимбаева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Сапалы білім</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Электронный тренажер. CD-диск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Туяков Е., Дюсов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ОГН Методическое руководство. 10, 11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Тренажер. Базовый уровень. 10, 11 классы. ОГН, ЕМН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Колубекова О., Алибеков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Бекмолдаева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Рсалина Л., Есенкул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Бейкитова А., Шакирова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руководство+СD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Соловьева А., Куприй С., ИбраимоваБ.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Джуматаева Ж., Каирбекова Р., Алиакбарова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Серикбаева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Сабитова З., Бейсембаев А., Дюсенова Д., Дюсетаева Р., Скляренко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Никитина С., Казабеева В., Корнилова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Сарсенбекова А., Султанова А., Бондаренко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Книга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Ашимбетова Д., Валова М., Остапенко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Кабдулова К., Аульбекова Г., Сырымбетова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 Иттерова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Локтионова Н., Забинякова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Электронный тренажер. CD-диск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Абылкасымова А., Корчевский В., Жумагулова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и начала анализа. Дидактические материалы+CD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Смирнов В., Туяков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Сборник задач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Туяков Е., Дюсов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Дидактические материалы+CD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Шыныбеков А., Шыныбеков Д., Жумабаев Р., Маделханов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Методическое руководство. 10, 11 классы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Солтан Г., Солтан А., Жумадилова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Исабаева Д., Бекмолдаева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Методическое руководство</w:t>
            </w:r>
          </w:p>
          <w:p>
            <w:pPr>
              <w:spacing w:after="20"/>
              <w:ind w:left="20"/>
              <w:jc w:val="both"/>
            </w:pPr>
            <w:r>
              <w:rPr>
                <w:rFonts w:ascii="Times New Roman"/>
                <w:b w:val="false"/>
                <w:i w:val="false"/>
                <w:color w:val="000000"/>
                <w:sz w:val="20"/>
              </w:rPr>
              <w:t>
(электронная версия)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Архипова В., Амдамова Р., Кадыракунов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Книгадля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Салгараева Г., Базаева Ж., Маханова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Бейкитова А., Шакирова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Нурпейсова К., Абылайханова Н., Швецова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 Книгадля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Закирова Н., Аширов 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 Сборник задач и упражнений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Оспанова М., Аухадиева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Джуматаева Ж., Каирбекова Р., Алиакбарова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права. Методическое руководство. Часть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Ибраева А., Гончаров С., Серикбаева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және қоғамдық-гуманитарлық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Косымова, М. Бисенбаева, К. Берденова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Оқыту әдістемесі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Ерназарова, А. Бекетова, С. Кужакова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А. Юсуп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Дидактикалық материал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Р. Рахметова, А. Рауандина, Қ. Жайлаубаева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мен әдебиеті: Тіл-Байрақ. Лексикалық минимум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 Оразбаева, Ж. Дәулетбекова, А. Рауандина, Р. Рахметова, Б. Мүкеева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Игликова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Кабульдинов З., Куркеев 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Самопознание. Методическое пособие для учителя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Омарова Г., Рыспаева А., Лосева Е., Сапарбаева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Методическое руководство +приложение +диск+наглядные пособия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Тасбулатов А., Майхиев Д., Лим В., Гудков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военнаяи технологическая подготовка. Методическое руководство для преподавателей-организаторов общеобразовательной школы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Рихтер А., Яковенко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военнаяи технологическая подготовка.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Рихтер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Комплект карточек для индивидуальной и групповой работы к разделу "Технологическая подготовка".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Рихтер А., Яковенко 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Комплект наглядных пособий для общеобразовательной школы раздела "Технологическая подготовка" Часть 1; раздела "Основы безопасности жизнедеятельности" Часть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Рихтер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Сборник материалов по организации и проведению контроля с учащимися 10, 11 классов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Букин В., Яковенко В., Рихтер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Графика и проектирование. Методическое руководство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Дубинец И., Кульбаева В.,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Основы предпринимательства и бизнеса.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Дуйсенханов Е., Щеглов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5-11 сыныптар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Сборник психологических упражнений по здоровой самооценке "Будь на своей стороне"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Акерке Махмуд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Древняя история. Средние века. Новая история.Новейшая история. Комплект карт для общеобразовательной школы.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Балсарин Ф</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Всемирная история: Древняя история. Средние века. Новая история. Новейшая история. Комплект карт для общеобразовательной школы.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Бектасов Ш., Кушкумбаев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 сыныптар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Географические карты Казахстана, мира и отдельных частей света.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Плачинта И., Федорова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Цифрлық басылымдар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және қоғамдық-гуманитарлық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ЕМН. Хрестоматия. Электронное пособие 11 класс (web-платформа) https://topiq.kz</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Русская литература ОГН. Хрестоматия. Электронное пособие 11 класс (web-платформа) https://topiq.kz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Абишева С., Асылбекова М., Поляк З., Сабирова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тетрадь-конструктор для суммативного оценивания. 7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Ефимик М., Калинина О., Шаргалина О.,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 7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Колубекова О., Алибеков С.,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тетрадь-конструктор для суммативного оценивания. 8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Нипрук Е., Калинина О.,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тетрадь-конструктор для суммативного оценивания. 9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Гудовщикова Д., Бащук Е., Ким Ю., Калинина О.,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Материалы по организации и проведению контроля с учащимися. Электронная тетрадь. 10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Букин В., Рихтер А., Зайко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Геометрия. Электронная тетрадь. По направлениям ЕМН и ОГН. 11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Колубекова О., Алибеков С., Ергалиев Ж.</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военная и технологическая подготовка. Материалы по организации и проведению контроля с учащимися. Электронная тетрадь. 11 класс (web-платформа) http://keleshek-2030.kz/portal.php</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Яковенко В., Букин В., Рихтер А., Зайко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Өлкетану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5-7 сыныптар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Бухар жырау – "Певец народного единства"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 Шорманов – "Личность евразийского масштаба"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Машхур Жусуп Копеев – "Я – камень, забытый Богом на земле"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Естай Беркимбаев – "Песня на все времена"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Султанмахмут Торайгыров – "Наперекор судьбе"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Каныш Сатпаев - "Личность планетарного масшатаба"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Рафика Нуртазина – "Уроки жизни"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Жаяу Муса – "Мечты поэта"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Косым Пшембаев - "С камнем на "ты"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Алькей Маргулан - "Великий ученый-энциклопедист"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Шапык Чокин – "Жизнь – на алтарь науки"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Малайсары батыр – "Великий воин степи"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Жасыбай батыр – "Жизнь, ставшая легендой"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Баян батыр – "Полководец Великой степи"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Абикей Сатпаев - "Педагог - просветитель"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Абикен Бектуров – "Легендарный академик"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Шакен Айманов – "Легенда казахского кино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Григорий Потанин – "Великий путешественник"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Ермухан Бекмаханов – "По стопам истории"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Павел Васильев – "Прерванный путь"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Кемель Акишев – "Золотой человек"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Дмитрий Багаев – "Мир из объектива"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Калижан Бекхожин: "С поэзией иду..."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Иса Байзаков: "Мастер поэтического слова"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Жусипбек Аймауытов: "Свет казахской интеллигенции"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Шорман би: "Светоч справедливости"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Сабит Донентаев: "Золотое перо казахской поэзии"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Мухтар Саматов: "Деятель национального масштаба"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Рустембек Омаров: "Наследник великих кюйши"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Мусахан Канапиянов: "Наставник"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Жумат Шанин: "Легенда казахского театра"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Всеволод Иванов: "Жизненные перевалы"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Иманжүсип Кутпанов: "Трагический дух эпохи"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Канаш Камзин: "Доблестный воин"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Зейин Шашкин: "Казахский Чехов"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Зейтин Акишев: "Педагог-писатель"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Хамза Жуматов: "Великое наследие ученого"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Музафар Алимбаев: "Стихи свои я детям подарю…"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Абилкас Сагинов: "Яркий след академика"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Жабайхан Абдильдин: "Восхождение к вершинам мировой философии"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Олжас Сулейменов: "Личность мировой величины"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Павлодарский государственный педагогический университет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5-11 сыныптар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Өлкетану. Хрестоматия. 1, 2 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Байпаков, З. Қабылдинов, Г. Кан, С. Қорабай, Б. Әбдіғалиев, А. Сужикова, Ө. Әбдішүкірұлы, А. Диденко, О. Мазбаев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Краеведение. Хрестоматия. 1, 2 часть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Байпаков К., Кабульдинов З., Кан Г., Корабаев С., Абдигалиев Б., Сужикова А., Абдишукурулы О., Диденко А., Мазбаев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және орыс тілдерінде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Неміс тілі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1. Arbeitsbuch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 Beibytnur Shumabekova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 (Ernst Klett Sprachen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1. Lehrerhandbuch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Beibytnur Shumabekova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1. Bildkarten “Zug mit Buchstaben”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 Beibytnur Shumabekova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2. Klasse Arbeitsbuch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2. Klasse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Aiman Baigoshayeva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2. KlasseHörtextezumLehrbuchundArbeitsbuch (Аудиоматериалы к учебнику и рабочей тетради)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Diana Kabenova, Asina Ospanova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4.Klasse Arbeitsbuch Teil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Kristina Samosledova, Anastasia Potemkina, Kulasch Schubakova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4. Klasse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 Kristina Samosledova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4.KlasseCDHörtextezum LehrbuchundArbeitsbuch (Аудиоматериалы к учебнику и рабочей тетради)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Kristina Samosledova, Anastasia Potemkina, Kulshanat Bulatbayeva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5.Klasse Arbeitsbuch Teil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Assemgul Magsam, Ulshan Abdrachimova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5. Klasse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5. KlasseCDHörtextezumLehrbuchundArbeitsbuch (Аудиоматериалы к учебнику и рабочей тетради)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Assemgul Magsam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A1.1 Deutsch fur Kinder.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Vassilja Kumpeissova, Assima Omarova, Irina Alberti, Margarita Svettsova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(InterPress Distribution)</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A1.1 Deutsch fur Kinder. Arbeitsbuch+Audio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Vassilja Kumpeissova, Assima Omarova, Irina Alberti, Margarita Svettsova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w:t>
            </w:r>
          </w:p>
          <w:p>
            <w:pPr>
              <w:spacing w:after="20"/>
              <w:ind w:left="20"/>
              <w:jc w:val="both"/>
            </w:pPr>
            <w:r>
              <w:rPr>
                <w:rFonts w:ascii="Times New Roman"/>
                <w:b w:val="false"/>
                <w:i w:val="false"/>
                <w:color w:val="000000"/>
                <w:sz w:val="20"/>
              </w:rPr>
              <w:t xml:space="preserve">
(InterPress Distribution)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6.Klasse Arbeitsbuch Teil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Sagyngul Schakenova, Gulmira Arystankulova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NUR-SULTAN BASPASY (Ernst Klett Sprachen GmbH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6. Klasse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Aigul Bishkenova, Kulshanat Bulatbayeva, Gulsira Kenshetaeva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Deutsch 6. Klasse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Kulshanat Bulatbayeva, Sagyngul Schakenova, Gulmira Arystankulova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A2.1 Deutsch fur Jugendliche. Lehrerhandbuch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Bakhytgul Zhetpisbayeva, Madina Issayeva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(InterPress Distribution)</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Beste Freunde A2.1 Deutsch fur Jugendliche. Arbeitsbuch+Audio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Manuela Georgiakaki, Elisabeth Graf-Riemann, </w:t>
            </w:r>
          </w:p>
          <w:p>
            <w:pPr>
              <w:spacing w:after="20"/>
              <w:ind w:left="20"/>
              <w:jc w:val="both"/>
            </w:pPr>
            <w:r>
              <w:rPr>
                <w:rFonts w:ascii="Times New Roman"/>
                <w:b w:val="false"/>
                <w:i w:val="false"/>
                <w:color w:val="000000"/>
                <w:sz w:val="20"/>
              </w:rPr>
              <w:t>
Schürmann Anja, Seuthe Christiane, Saule Shunkeyeva, Bakhytgul Zhetpisbayeva, Madina Issayeva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Hueber Verlag (InterPress Distribution)</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Француз тілі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1. Cahier d’activites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A.Gousseva A.Gubernieva D.Kouzatbek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ТОО EDU Stream и Просвещение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1. I-e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A.Gousseva A.Gubernieva D.Kouzatbek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1. Livre du professeur</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M.Kalougina D.Kouzatbek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2 Cahier d’activités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 Kalouguina N. Bourobina D. 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Просвещение и EDU Stream</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Le Francais Pour le Kazakhstan classe 2 Livre du professeur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 Kalouguina D. 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Просвещение и EDU Stream</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 Francais Pour le Kazakhstan classe 2 Le manuel électronique (I-e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 Kalouguina D. Kouzatbek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Просвещение и EDU Stream</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Ағылшын тілі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Pupil`s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Picture Flashcards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Story Cards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Teacher’s Multimedia Resource Pack, Multi-ROM (Class CD 1 &amp; DVD PAL), Class CD 2, Teacher’s Resource Pack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1. Posters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Family and Friends Kazakhstan Edition 2. Teacher’s Book with Teacher’s Resource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Naomi Simmons, Kamila Beibitbayeva, Julie Penn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p>
            <w:pPr>
              <w:spacing w:after="20"/>
              <w:ind w:left="20"/>
              <w:jc w:val="both"/>
            </w:pPr>
            <w:r>
              <w:rPr>
                <w:rFonts w:ascii="Times New Roman"/>
                <w:b w:val="false"/>
                <w:i w:val="false"/>
                <w:color w:val="000000"/>
                <w:sz w:val="20"/>
              </w:rPr>
              <w:t>
(InterPress Distribution)</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Family and Friends Kazakhstan Edition 2.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Naomi Simmons, Kamila Beibitbayeva, Julie Penn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Family and Friends 2 Kazakhstan Edition. E-book with Classroom Presentation Tool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Naomi Simmons, Kamila Beibitbayeva, Julie Penn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Language for Kazakhstan Grade 2 Teacher's Book (Story Cards/ Picture Flashcards/ Teachers Multimedia Resource Pack CD-ROM/ Class CDs/ DVD/ Posters/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Dooley-Virginia Evans Series Consultants: Bob Obee,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p>
            <w:pPr>
              <w:spacing w:after="20"/>
              <w:ind w:left="20"/>
              <w:jc w:val="both"/>
            </w:pPr>
            <w:r>
              <w:rPr>
                <w:rFonts w:ascii="Times New Roman"/>
                <w:b w:val="false"/>
                <w:i w:val="false"/>
                <w:color w:val="000000"/>
                <w:sz w:val="20"/>
              </w:rPr>
              <w:t>
(ТОО EDU Stream)</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Language for Kazakhstan Grade 2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Dooley-Virginia Evans Series Consultants: Bob Obee,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Language for Kazakhstan Grade 2 Vocabulary and Grammar Practice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Dooley-Virginia Evans Series Consultants: Bob Obee,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2. English Language for Kazakhstan Grade 2. IeBook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 Virginia Evans Series Consultants: Bob Obee, N.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3 for Kazakhstan (Grade 3)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Dooley,Series 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 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Vocabulary and Grammar Practice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Teacher's Multimedia Resource Pack (Class CDs/DVD/ Resource Pack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VirginiaEvans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VirginiaEvans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VirginiaEvans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Picture Flashcards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3) Posters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Vocabulary and Grammar Practice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Series Consultant: Bob Obee. Translationsby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Picture Flashcards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Posters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Pupil's Multi-ROM (Pupil`s CD\DVD)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Teacher's Resource Pack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Smiles for Kazakhstan Grade 4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for Kazakhstan Grade 5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VickiAnderson, EoinHiggins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for Kazakhstan Grade 5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for Kazakhstan Grade 5 Course plan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1 ClassAudio CD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EyesOpen 1 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Class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5) PAL Express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JanetHardy-Gould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Мұғалім 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Ronan McGuinness, Lara Storton, Beth Godfrey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Аудио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Тест дискісі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RobSved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Tiger Time 5 for Kazakhstan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CarolRead, MarkOrmerod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Tiger Time 5 for Kazakhstan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CarolRead, MarkOrmerod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TigerTime 5 Ресурсный диск по УМК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CarolRead, MarkOrmerod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VickiAnderson, EoinHiggins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Class Audio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Emma Heyderman, Meredith Levy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2 for Kazakhstan (Grade 6) Supplementary Materials for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Meredith Levy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Class CD (1,2,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p>
            <w:pPr>
              <w:spacing w:after="20"/>
              <w:ind w:left="20"/>
              <w:jc w:val="both"/>
            </w:pPr>
            <w:r>
              <w:rPr>
                <w:rFonts w:ascii="Times New Roman"/>
                <w:b w:val="false"/>
                <w:i w:val="false"/>
                <w:color w:val="000000"/>
                <w:sz w:val="20"/>
              </w:rPr>
              <w:t>
Translations 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p>
            <w:pPr>
              <w:spacing w:after="20"/>
              <w:ind w:left="20"/>
              <w:jc w:val="both"/>
            </w:pPr>
            <w:r>
              <w:rPr>
                <w:rFonts w:ascii="Times New Roman"/>
                <w:b w:val="false"/>
                <w:i w:val="false"/>
                <w:color w:val="000000"/>
                <w:sz w:val="20"/>
              </w:rPr>
              <w:t>
Translations 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p>
            <w:pPr>
              <w:spacing w:after="20"/>
              <w:ind w:left="20"/>
              <w:jc w:val="both"/>
            </w:pPr>
            <w:r>
              <w:rPr>
                <w:rFonts w:ascii="Times New Roman"/>
                <w:b w:val="false"/>
                <w:i w:val="false"/>
                <w:color w:val="000000"/>
                <w:sz w:val="20"/>
              </w:rPr>
              <w:t>
Translations 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Express DVD Video (PAL)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w:t>
            </w:r>
          </w:p>
          <w:p>
            <w:pPr>
              <w:spacing w:after="20"/>
              <w:ind w:left="20"/>
              <w:jc w:val="both"/>
            </w:pPr>
            <w:r>
              <w:rPr>
                <w:rFonts w:ascii="Times New Roman"/>
                <w:b w:val="false"/>
                <w:i w:val="false"/>
                <w:color w:val="000000"/>
                <w:sz w:val="20"/>
              </w:rPr>
              <w:t>
Bob Obee.</w:t>
            </w:r>
          </w:p>
          <w:p>
            <w:pPr>
              <w:spacing w:after="20"/>
              <w:ind w:left="20"/>
              <w:jc w:val="both"/>
            </w:pPr>
            <w:r>
              <w:rPr>
                <w:rFonts w:ascii="Times New Roman"/>
                <w:b w:val="false"/>
                <w:i w:val="false"/>
                <w:color w:val="000000"/>
                <w:sz w:val="20"/>
              </w:rPr>
              <w:t>
Translations 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Virginia Evans, Jenny Dooley, </w:t>
            </w:r>
          </w:p>
          <w:p>
            <w:pPr>
              <w:spacing w:after="20"/>
              <w:ind w:left="20"/>
              <w:jc w:val="both"/>
            </w:pPr>
            <w:r>
              <w:rPr>
                <w:rFonts w:ascii="Times New Roman"/>
                <w:b w:val="false"/>
                <w:i w:val="false"/>
                <w:color w:val="000000"/>
                <w:sz w:val="20"/>
              </w:rPr>
              <w:t>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6)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JanetHardy-Gould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Sheila Dignen, Emma Watkins, Bess Bradfield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Class Audio CDs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6) Test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BessBradfield, SheilaDignen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A1+ for Kazakhstan (Grade 6)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A1+ for Kazakhstan (Grade 6) Teacher`s Book (Digibook, Teacher`s DVD-ROM)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A1+ for Kazakhstan (Grade 6) Class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Workbook &amp; Grammar Section+ Student’s CD/CD-ROM)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Teacher’s Resource CD/CD-ROM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Class CDs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Interactive Whiteboard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6 Online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3 for Kazakhstan Grade 7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VickiAnderson, EoinHiggins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3 for Kazakhstan Grade 7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3 for Kazakhstan Grade 7 Course plan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David McKeegan,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3 Class Audio CD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EyesOpen 3 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Class CD (1,2,3,4)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Dooley,BobObee.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7) PAL Express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EnglishPlus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 Hardy-Gould, Kate Mellersh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EnglishPlus Мұғалімкітабы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Sheila Dignen, Emma Watkins, Peter Redpath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Аудио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Тест дискісі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BessBradfield, SheilaDignen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for Kazakhstan Work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for Kazakhstan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Digibook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Teacher`s DVD-ROM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A2 Class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Class Audio CD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Vicki Anderson, Laura McKenzie, Liz Kilbey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VickiAnderson, EoinHiggins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GaranHolcombe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Eyes Open 4 for Kazakhstan (Grade 8) Supplementary Materials for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 Goldstein, Ceri Jones, Vicki Anderson, Eoin Higgins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Class CD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Teacher`s Resource Pack &amp;Tests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DVD Video (PAL)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 Translationsby: Natalya 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8)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Virginia Evans, Jenny Dooley, Bob 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8)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 Hardy-Gould, James Styring</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Sheila Dignen, Emma Watkins, Peter Redpath</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8) Class Audio CDs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BenWetz, DianaPye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for Kazakhstan (Grade 8) Test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Sheila Dignen, Peter Redpath, Emma Watkins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Teacher`s Book (Digibook, Teacher`s DVD-ROM)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Class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Maclolm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Workbook &amp; Grammar Section+ Student’s CD/CD-ROM)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Teacher’s Resource CD/CD-ROM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Class CDs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Interactive Whiteboard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8 Online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Mitchell –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PhysicsGrade 8 Teacher’sBook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8 Student’sPortfolio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8 Teacher’sBook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Reily, Olga Poluyeva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8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Reily, Olga Poluyeva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8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8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Class CD(1,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Teacher`s Resource Pack &amp; Tests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Translations by: Natalya Mukhamedjianova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Excel for Kazakhstan (Grade 9)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Workbook (Term 1, 2, 3, 4) (includes free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Class CDs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Teacher`s Resourse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Interactive Whiteboard Material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Full Blast for Kazakhstan Grade 9 Student’sOnlineMaterial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Brian Hart,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Supplementary Materials forTeachers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 Akysheva N. Tutbayeva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Class Audio CD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Think for Kazakhstan Grade 9 Video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Herbert Puchta, Jeff Stranks, Peter Lewis-Jones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Workbook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Janet Hardy-Gould James Styring</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Teacher`s book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Sheila Dignen Helen Casey and de la Mare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Class Audio CDs (1,2,3)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Plus Grade 9 CDs (Kazakhstan Edition)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Grade 9 Workbook+ Workbook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B1+ for Kazakhstan Grade 9 Class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9.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Pat Doyle, Orla Molamphy, Ger Reilly,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Pat Doyle, Zakhidam Julay,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9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Pat Doyle, Zakhidam Julay,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9 DigitalResources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9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McCarty, Terence White, Olga Poluyeva, Galymzhan Karamyrzayev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9 Student`s Portfolio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McCarty, Terence White, Olga Poluyeva, Galymzhan Karamyrzayev</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9 DigitalResources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Class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Teacher`s Resource Pack &amp; Test</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10 (Grammar Schools)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(Humanities schools)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AnnieCornford, FrancesWatkins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(Humanities schools) Teacher`s Book Premium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AnnaCole, UrsulaMallows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(Humanities schools) Class CDs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Teacher`s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Special advisor: Andela Bury,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Digital Resources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Student`s Portfolio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ZakhidamDzhulai, AizatAimakhanova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Teacher`s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Special advisor: Pat Doyle, ZakhidamDzhulai, AizatAimakhanova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Digital Resources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Student`s Portfolio (Grammar School)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Teacher`s book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Digital Resources (Grammar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Class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Teacher`s Resource Pack &amp; Test</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10 (Science Schools) DVD Video</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Jessica Williams, Chris Sowton, Lewis Lansford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Study Inn-Cambridge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Lewis Lansford, Robyn Brinks Lockwood, Chris Sowton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Suplementary Materials for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 Tutbayeva R. 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10 (Sciences) Disc with Class Audio and Video materials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Lewis Lansford, Robyn Brinks Lockwood, Chris Sowton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(Science Schools)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FrancesTreloar, GillHolley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Publishers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(Science Schools) Teacher`s Book Premium Pack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AnnaCole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Gateway for Kazakhstan Grade 10 (Science Schools) Class CDs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Teacher`s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Michael O`Callaghan, Special advisor: Andela Bury, Dyakina Elena, Yntyk Shayakhmetova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Biology Grade 10 Digital Resources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Student`s Portfolio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ZakhidamJulay, AizatAimakhanova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Teacher`s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Tom Tierney, Special advisor: Pat Doyle, Zakhidam Dzhulai, Aizat Aimakhanova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Physics Grade 10 Digital Resources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Student`s Portfolio (Science School)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Teacher`s book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Jim McCarthy, Terence White, Olga Polueva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Chemistry Grade 10 Digital Resources (Science Schools)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B2 forKazakhstan (Humanities )Workbook Audio CD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Macmillan Education</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B2 forKazakhstan (Humanities )Teacher`s Book with DVD-ROM and Digibook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Laser B2 forKazakhstan (Humanities )Class Audio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Malcolm Mann, Steve Taylore-Knowles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11HumanitiesWorkbook (Term 1, 2, 3, 4) (includes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w:t>
            </w:r>
          </w:p>
          <w:p>
            <w:pPr>
              <w:spacing w:after="20"/>
              <w:ind w:left="20"/>
              <w:jc w:val="both"/>
            </w:pPr>
            <w:r>
              <w:rPr>
                <w:rFonts w:ascii="Times New Roman"/>
                <w:b w:val="false"/>
                <w:i w:val="false"/>
                <w:color w:val="000000"/>
                <w:sz w:val="20"/>
              </w:rPr>
              <w:t>
Marileni</w:t>
            </w:r>
          </w:p>
          <w:p>
            <w:pPr>
              <w:spacing w:after="20"/>
              <w:ind w:left="20"/>
              <w:jc w:val="both"/>
            </w:pPr>
            <w:r>
              <w:rPr>
                <w:rFonts w:ascii="Times New Roman"/>
                <w:b w:val="false"/>
                <w:i w:val="false"/>
                <w:color w:val="000000"/>
                <w:sz w:val="20"/>
              </w:rPr>
              <w:t>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MM Publications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 Humanities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11HumanitiesClass CDs (1,2,3)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 Humanities Interactive Whiteboard Material DVD</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11Humanities Teacher`s Resourсe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New Destinations for Kazakhstan Grade 11HumanitiesStudent’s Online Material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 Q. Mitchel, Marileni Malkogianni</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G.Bekzhanova, J.Smagulova,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"Study Inn (Cambridge University Press материалдары негізінде)"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G.Bekzhanova, J.Smagulova,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Class Audio and Video Materials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J.Smagulova,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English Grade 11 (Humanities) Supplementary materials for teachers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Zh.Tutbayeva, N.Tutbayeva, R.Akysheva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Workbook&amp;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Class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DVD Video (PAL)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DVD 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DVD Activity Book 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Aspect for Kazakhstan Grade 11 (Grammar Schools)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 (Science Schools) Workbook &amp; Grammar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KazakhstanGrade 11 (Science Schools) Teacher`s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KazakhstanGrade 11 (Science Schools) Class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KazakhstanGrade 11 (Science Schools) eBook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 (Science Schools) DVD Video (PAL)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11(Science Schools) DVDActivity 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KazakhstanGrade 11 (Science Schools) DVD Activity BookKEY</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11(Science Schools) Interactive Whiteboard Software</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JennyDooley, BobObee,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Action for Kazakhstan Grade 11 (Science Schools) Teacher`s Resource Pack &amp; Tests CD-ROM</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N.Mukhamedjanova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SolutionsKazakhstanEdition Grade 11 (ScienceSchools) Workbook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TimFalla, Paul A Davies, Paul Kelly, Helen Wendholt, Sylvia Wheeldon</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Oxford University Press</w:t>
            </w: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SolutionsKazakhstanEdition Grade 11 (ScienceSchools) Teacher`sBook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Helen Halliwell, Katherine Stannett Jeremy Bowell</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 Edition Grade 11 (Science Schools) Class Audio CDs</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Paul A Davies, Tim Falla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0" w:type="auto"/>
            <w:vMerge/>
            <w:tcBorders>
              <w:top w:val="nil"/>
              <w:left w:val="single" w:color="cfcfcf" w:sz="5"/>
              <w:bottom w:val="single" w:color="cfcfcf" w:sz="5"/>
              <w:right w:val="single" w:color="cfcfcf" w:sz="5"/>
            </w:tcBorders>
          </w:tcP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SolutionsKazakhstan Edition Grade 11 (Science Schools) Teacher`s Resource Disk</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Paul A Davies, Tim Falla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0" w:type="auto"/>
            <w:vMerge/>
            <w:tcBorders>
              <w:top w:val="nil"/>
              <w:left w:val="single" w:color="cfcfcf" w:sz="5"/>
              <w:bottom w:val="single" w:color="cfcfcf" w:sz="5"/>
              <w:right w:val="single" w:color="cfcfcf" w:sz="5"/>
            </w:tcBorders>
          </w:tcP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және орыс тілдерінде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Кескін карталар. Ежелгі Қазақстан тарихы / Контурные карты. История древнего Казахстана.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Кругликова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Кескін карталар. Орта ғасырлардағы Қазақстан тарихы / Контурные карты. История Казахстана в период средневековья.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Окунева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8&amp;8</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ұйғыр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Елипбә. Һөсни хәт №1, 2,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Елипбә.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Азнабакиева,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тили. Иш дәптири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тили.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Азнабакиева,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тили. Диктантлар топлими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Махамдинов, Г. Азнибакиева,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4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Цифрлиқ саватлиқ.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Ә. Қаптағаева,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Р. Изгуттынова, Ж.Акимбаева, Л.Жетписбаева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Оқуғучи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Р. Изғуттынова, Ж.Әкимбаева, Л.Жетписбаева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Уйғур тили.Оқутуш методикиси </w:t>
            </w:r>
          </w:p>
          <w:p>
            <w:pPr>
              <w:spacing w:after="20"/>
              <w:ind w:left="20"/>
              <w:jc w:val="both"/>
            </w:pPr>
            <w:r>
              <w:rPr>
                <w:rFonts w:ascii="Times New Roman"/>
                <w:b w:val="false"/>
                <w:i w:val="false"/>
                <w:color w:val="000000"/>
                <w:sz w:val="20"/>
              </w:rPr>
              <w:t>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Арзиева, </w:t>
            </w:r>
          </w:p>
          <w:p>
            <w:pPr>
              <w:spacing w:after="20"/>
              <w:ind w:left="20"/>
              <w:jc w:val="both"/>
            </w:pPr>
            <w:r>
              <w:rPr>
                <w:rFonts w:ascii="Times New Roman"/>
                <w:b w:val="false"/>
                <w:i w:val="false"/>
                <w:color w:val="000000"/>
                <w:sz w:val="20"/>
              </w:rPr>
              <w:t xml:space="preserve">
С. Қурбанова, </w:t>
            </w:r>
          </w:p>
          <w:p>
            <w:pPr>
              <w:spacing w:after="20"/>
              <w:ind w:left="20"/>
              <w:jc w:val="both"/>
            </w:pPr>
            <w:r>
              <w:rPr>
                <w:rFonts w:ascii="Times New Roman"/>
                <w:b w:val="false"/>
                <w:i w:val="false"/>
                <w:color w:val="000000"/>
                <w:sz w:val="20"/>
              </w:rPr>
              <w:t xml:space="preserve">
М. Ибрагимова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Уйғур тили. №1, 2 иш дәптири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 Арзиева, </w:t>
            </w:r>
          </w:p>
          <w:p>
            <w:pPr>
              <w:spacing w:after="20"/>
              <w:ind w:left="20"/>
              <w:jc w:val="both"/>
            </w:pPr>
            <w:r>
              <w:rPr>
                <w:rFonts w:ascii="Times New Roman"/>
                <w:b w:val="false"/>
                <w:i w:val="false"/>
                <w:color w:val="000000"/>
                <w:sz w:val="20"/>
              </w:rPr>
              <w:t xml:space="preserve">
С. Қурбанова, </w:t>
            </w:r>
          </w:p>
          <w:p>
            <w:pPr>
              <w:spacing w:after="20"/>
              <w:ind w:left="20"/>
              <w:jc w:val="both"/>
            </w:pPr>
            <w:r>
              <w:rPr>
                <w:rFonts w:ascii="Times New Roman"/>
                <w:b w:val="false"/>
                <w:i w:val="false"/>
                <w:color w:val="000000"/>
                <w:sz w:val="20"/>
              </w:rPr>
              <w:t xml:space="preserve">
М. Ибрагимова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Диктантлар топлими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w:t>
            </w:r>
          </w:p>
          <w:p>
            <w:pPr>
              <w:spacing w:after="20"/>
              <w:ind w:left="20"/>
              <w:jc w:val="both"/>
            </w:pPr>
            <w:r>
              <w:rPr>
                <w:rFonts w:ascii="Times New Roman"/>
                <w:b w:val="false"/>
                <w:i w:val="false"/>
                <w:color w:val="000000"/>
                <w:sz w:val="20"/>
              </w:rPr>
              <w:t xml:space="preserve">
Оқутуш методикиси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 Мәһәмдинов, </w:t>
            </w:r>
          </w:p>
          <w:p>
            <w:pPr>
              <w:spacing w:after="20"/>
              <w:ind w:left="20"/>
              <w:jc w:val="both"/>
            </w:pPr>
            <w:r>
              <w:rPr>
                <w:rFonts w:ascii="Times New Roman"/>
                <w:b w:val="false"/>
                <w:i w:val="false"/>
                <w:color w:val="000000"/>
                <w:sz w:val="20"/>
              </w:rPr>
              <w:t xml:space="preserve">
Г. Садирова, </w:t>
            </w:r>
          </w:p>
          <w:p>
            <w:pPr>
              <w:spacing w:after="20"/>
              <w:ind w:left="20"/>
              <w:jc w:val="both"/>
            </w:pPr>
            <w:r>
              <w:rPr>
                <w:rFonts w:ascii="Times New Roman"/>
                <w:b w:val="false"/>
                <w:i w:val="false"/>
                <w:color w:val="000000"/>
                <w:sz w:val="20"/>
              </w:rPr>
              <w:t>
С. Кутамова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Атамұра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Әдәбий оқуш. Хрестоматия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Мәһәмдинов,</w:t>
            </w:r>
          </w:p>
          <w:p>
            <w:pPr>
              <w:spacing w:after="20"/>
              <w:ind w:left="20"/>
              <w:jc w:val="both"/>
            </w:pPr>
            <w:r>
              <w:rPr>
                <w:rFonts w:ascii="Times New Roman"/>
                <w:b w:val="false"/>
                <w:i w:val="false"/>
                <w:color w:val="000000"/>
                <w:sz w:val="20"/>
              </w:rPr>
              <w:t xml:space="preserve">
Г. Садирова, </w:t>
            </w:r>
          </w:p>
          <w:p>
            <w:pPr>
              <w:spacing w:after="20"/>
              <w:ind w:left="20"/>
              <w:jc w:val="both"/>
            </w:pPr>
            <w:r>
              <w:rPr>
                <w:rFonts w:ascii="Times New Roman"/>
                <w:b w:val="false"/>
                <w:i w:val="false"/>
                <w:color w:val="000000"/>
                <w:sz w:val="20"/>
              </w:rPr>
              <w:t>
С. Кутамова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Цифрлиқ саватлиқ. </w:t>
            </w:r>
          </w:p>
          <w:p>
            <w:pPr>
              <w:spacing w:after="20"/>
              <w:ind w:left="20"/>
              <w:jc w:val="both"/>
            </w:pPr>
            <w:r>
              <w:rPr>
                <w:rFonts w:ascii="Times New Roman"/>
                <w:b w:val="false"/>
                <w:i w:val="false"/>
                <w:color w:val="000000"/>
                <w:sz w:val="20"/>
              </w:rPr>
              <w:t>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 Көпеева, </w:t>
            </w:r>
          </w:p>
          <w:p>
            <w:pPr>
              <w:spacing w:after="20"/>
              <w:ind w:left="20"/>
              <w:jc w:val="both"/>
            </w:pPr>
            <w:r>
              <w:rPr>
                <w:rFonts w:ascii="Times New Roman"/>
                <w:b w:val="false"/>
                <w:i w:val="false"/>
                <w:color w:val="000000"/>
                <w:sz w:val="20"/>
              </w:rPr>
              <w:t xml:space="preserve">
Ә. Қаптағаева, </w:t>
            </w:r>
          </w:p>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Арман-ПВ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Дуния тонуш. </w:t>
            </w:r>
          </w:p>
          <w:p>
            <w:pPr>
              <w:spacing w:after="20"/>
              <w:ind w:left="20"/>
              <w:jc w:val="both"/>
            </w:pPr>
            <w:r>
              <w:rPr>
                <w:rFonts w:ascii="Times New Roman"/>
                <w:b w:val="false"/>
                <w:i w:val="false"/>
                <w:color w:val="000000"/>
                <w:sz w:val="20"/>
              </w:rPr>
              <w:t>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 Толыбекова, </w:t>
            </w:r>
          </w:p>
          <w:p>
            <w:pPr>
              <w:spacing w:after="20"/>
              <w:ind w:left="20"/>
              <w:jc w:val="both"/>
            </w:pPr>
            <w:r>
              <w:rPr>
                <w:rFonts w:ascii="Times New Roman"/>
                <w:b w:val="false"/>
                <w:i w:val="false"/>
                <w:color w:val="000000"/>
                <w:sz w:val="20"/>
              </w:rPr>
              <w:t xml:space="preserve">
Г. Головина, </w:t>
            </w:r>
          </w:p>
          <w:p>
            <w:pPr>
              <w:spacing w:after="20"/>
              <w:ind w:left="20"/>
              <w:jc w:val="both"/>
            </w:pPr>
            <w:r>
              <w:rPr>
                <w:rFonts w:ascii="Times New Roman"/>
                <w:b w:val="false"/>
                <w:i w:val="false"/>
                <w:color w:val="000000"/>
                <w:sz w:val="20"/>
              </w:rPr>
              <w:t>
М. Дюжикова,</w:t>
            </w:r>
          </w:p>
          <w:p>
            <w:pPr>
              <w:spacing w:after="20"/>
              <w:ind w:left="20"/>
              <w:jc w:val="both"/>
            </w:pPr>
            <w:r>
              <w:rPr>
                <w:rFonts w:ascii="Times New Roman"/>
                <w:b w:val="false"/>
                <w:i w:val="false"/>
                <w:color w:val="000000"/>
                <w:sz w:val="20"/>
              </w:rPr>
              <w:t>
В. Золотарeва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Бәдиий әмгәк. </w:t>
            </w:r>
          </w:p>
          <w:p>
            <w:pPr>
              <w:spacing w:after="20"/>
              <w:ind w:left="20"/>
              <w:jc w:val="both"/>
            </w:pPr>
            <w:r>
              <w:rPr>
                <w:rFonts w:ascii="Times New Roman"/>
                <w:b w:val="false"/>
                <w:i w:val="false"/>
                <w:color w:val="000000"/>
                <w:sz w:val="20"/>
              </w:rPr>
              <w:t>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Е. Ермилова, </w:t>
            </w:r>
          </w:p>
          <w:p>
            <w:pPr>
              <w:spacing w:after="20"/>
              <w:ind w:left="20"/>
              <w:jc w:val="both"/>
            </w:pPr>
            <w:r>
              <w:rPr>
                <w:rFonts w:ascii="Times New Roman"/>
                <w:b w:val="false"/>
                <w:i w:val="false"/>
                <w:color w:val="000000"/>
                <w:sz w:val="20"/>
              </w:rPr>
              <w:t xml:space="preserve">
С. Попкова, </w:t>
            </w:r>
          </w:p>
          <w:p>
            <w:pPr>
              <w:spacing w:after="20"/>
              <w:ind w:left="20"/>
              <w:jc w:val="both"/>
            </w:pPr>
            <w:r>
              <w:rPr>
                <w:rFonts w:ascii="Times New Roman"/>
                <w:b w:val="false"/>
                <w:i w:val="false"/>
                <w:color w:val="000000"/>
                <w:sz w:val="20"/>
              </w:rPr>
              <w:t>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Г. Азнибақиева,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Диктантлар топлими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 1, 2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Р. Илиева, Г. Азнибақиева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Мәһәмдинов,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Мәһәмдинов,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 1, 2 иш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Раупова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Методикилиқ қурал. Электронлуқ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Иш дәптири. 1, 2, 3, 4 бөлүм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Оқуғучи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Ізғұттынова, Р. Мұратханова, Ә. Оралбекова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Арзиева, Г. Тохтахунова, М. Ибрагимова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Диктантлартоплими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Оқутуш методикиси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Мәhәмдинов,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Әдәбий оқуш.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Мәhәмдинов, Г. Садирова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 1, 2, 3, 4 ишдәптири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Тәбиәтшунаслиқ. Ишдәптири. 1, 2 қисим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Бигазина, А. Жаманкулова, Э. Кажекенова, Г. Тураканова, М. Хонтай</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Әқлиймәктәплири</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Қ. Тәттимбетова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Өзини-өзит онуш. Оқуғучи дәптири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Қ. Тәттимбетова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Муәллим китави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Копеева, У. Дилманова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Изғуттынова, Ә. Оралбекова, Б. Алиев, Г. Көшкеева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Қизлар үчүн нусха.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Оғуллар үчүн нусха.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Методикилиқ қолланма (қизлар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Методикилиқ қолланма (оғуллар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Нуркеева, Б. Әлиев, Е. Бакаш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Х. Ниязова, Р. Һәмраева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Г. Садирова, Г. Зилавдинова, А. Абдримова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Бәдиийәмгәк. Қизлар үчүн нусха. Методикили ққолланма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Оғуллар үчүн нусха.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Әкимбаева, Е. Бақаш, С. Нуркеева, Р. Муратханова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Методикилиқ қолланма (қизлар үчүн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Бәдиий әмгәк.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И. Имиров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М. Савутова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Г. Тайирова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Мұратханова Р. Ізғұттынова Б. Әлиев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 Х. Мәсимова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Т. Садиров, Р. Исрайилова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Д.Рәйһанов, Т. Садиров, Б. Ғожамбәрдиева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Нуркеева, Б. Алиев, Р. Бердибаева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Г. Дуганова, А. Имиров, Х. Мәсимова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М. Савутова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Муһәммәтова, Г. Тайирова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Арзиев, Х. Ниязова, Н. Исмайилжанова, Х.Мәсимова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Һәмраев, Х. Иминова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Аюпов, Т. Нурахунов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Жубатова, Ж. Акимбаева, С. Нуркеева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Тәдбикарлиқвәти? арәтасаслири.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С.Щеглов, Е.Дуйсенханов, А.Сейтенова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Юнусова, Р. Һашимова,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М. Савутова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Р. Һәмраева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тили.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Юнусова, Р. Һашимова, Р. Илиева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Г. Дуганова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Уйғур әдәбияти.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 Мәхсәтова, Г. Дуганова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Өзини-өзи тонуш. Муәллимгә беғишланған методикилиқ қолланма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Акимбаева, Л. Джубатова, Н. Мыркасымова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өзбек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 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Алифбе №1, №2 Һуснихат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Алифбе Әқув фанининг Әқитиш методикаси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Она тили. №3, №4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Шамадиева Н., Аташикова З., Мусаева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Она тили. Уқув фанини уқитиш методикаси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Мусаева М. Шамадиева Н., Аташикова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4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Л.Лебедева, М. Минжасарова, Т. Лихобабенко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Ўқувчи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С.Кучербаева, И.Темникова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Дунетаниш. Ўқувчи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Турмашева, С. Салиш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Ўз-Әзини англаш. Ўқитувчи учун услубий қӘлланма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Р.Мукажанова, Г.Ўмарова, А.Сапарбаева С.Кедрук, Е.Клевцова,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Ўз-Әзини англаш.Ўқувчи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Р.Мукажанова, Г.Ўмарова, А.Сапарбаева, С.Кедрук, Е.Клевцова Т.Рудькова, А.Намазбаева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ҰҒПББСО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Ермилова, С. Попкова, С. Козина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Ўзбек тили. Методик қӘлланма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М.Мусаева, З. Аташикова, Н.Шамадиева.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Ўзбек тили. </w:t>
            </w:r>
          </w:p>
          <w:p>
            <w:pPr>
              <w:spacing w:after="20"/>
              <w:ind w:left="20"/>
              <w:jc w:val="both"/>
            </w:pPr>
            <w:r>
              <w:rPr>
                <w:rFonts w:ascii="Times New Roman"/>
                <w:b w:val="false"/>
                <w:i w:val="false"/>
                <w:color w:val="000000"/>
                <w:sz w:val="20"/>
              </w:rPr>
              <w:t>
Иш дафтари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Н.Шамадиева.</w:t>
            </w:r>
          </w:p>
          <w:p>
            <w:pPr>
              <w:spacing w:after="20"/>
              <w:ind w:left="20"/>
              <w:jc w:val="both"/>
            </w:pPr>
            <w:r>
              <w:rPr>
                <w:rFonts w:ascii="Times New Roman"/>
                <w:b w:val="false"/>
                <w:i w:val="false"/>
                <w:color w:val="000000"/>
                <w:sz w:val="20"/>
              </w:rPr>
              <w:t>
З. Аташикова, М.Мусаева.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Адабий Әқиш. </w:t>
            </w:r>
          </w:p>
          <w:p>
            <w:pPr>
              <w:spacing w:after="20"/>
              <w:ind w:left="20"/>
              <w:jc w:val="both"/>
            </w:pPr>
            <w:r>
              <w:rPr>
                <w:rFonts w:ascii="Times New Roman"/>
                <w:b w:val="false"/>
                <w:i w:val="false"/>
                <w:color w:val="000000"/>
                <w:sz w:val="20"/>
              </w:rPr>
              <w:t>
Методик қӘлланма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Мусаева М., Аташикова З., Шамадиева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Әқиш.</w:t>
            </w:r>
          </w:p>
          <w:p>
            <w:pPr>
              <w:spacing w:after="20"/>
              <w:ind w:left="20"/>
              <w:jc w:val="both"/>
            </w:pPr>
            <w:r>
              <w:rPr>
                <w:rFonts w:ascii="Times New Roman"/>
                <w:b w:val="false"/>
                <w:i w:val="false"/>
                <w:color w:val="000000"/>
                <w:sz w:val="20"/>
              </w:rPr>
              <w:t xml:space="preserve">
Иш дафтари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Мусаева М., Аташикова З., Шамадиева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Табиатшунослик. №1,2 Ўқувчи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Кучербаева, </w:t>
            </w:r>
          </w:p>
          <w:p>
            <w:pPr>
              <w:spacing w:after="20"/>
              <w:ind w:left="20"/>
              <w:jc w:val="both"/>
            </w:pPr>
            <w:r>
              <w:rPr>
                <w:rFonts w:ascii="Times New Roman"/>
                <w:b w:val="false"/>
                <w:i w:val="false"/>
                <w:color w:val="000000"/>
                <w:sz w:val="20"/>
              </w:rPr>
              <w:t>
Л. Кудек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ме?нат. №1,2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 Королькова, </w:t>
            </w:r>
          </w:p>
          <w:p>
            <w:pPr>
              <w:spacing w:after="20"/>
              <w:ind w:left="20"/>
              <w:jc w:val="both"/>
            </w:pPr>
            <w:r>
              <w:rPr>
                <w:rFonts w:ascii="Times New Roman"/>
                <w:b w:val="false"/>
                <w:i w:val="false"/>
                <w:color w:val="000000"/>
                <w:sz w:val="20"/>
              </w:rPr>
              <w:t>
С. Жолдасбекова,</w:t>
            </w:r>
          </w:p>
          <w:p>
            <w:pPr>
              <w:spacing w:after="20"/>
              <w:ind w:left="20"/>
              <w:jc w:val="both"/>
            </w:pPr>
            <w:r>
              <w:rPr>
                <w:rFonts w:ascii="Times New Roman"/>
                <w:b w:val="false"/>
                <w:i w:val="false"/>
                <w:color w:val="000000"/>
                <w:sz w:val="20"/>
              </w:rPr>
              <w:t>
Д. 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Мусиқа. Нота хрестоматияси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Тузувчилар: Ш. Құлманова, Б. Сүлейменова, Н. Мирманов, Ә. Бүшікова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Иш дафтари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Шамадиева, З. Аташикова, М. 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уқиш. Ишдафтари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Мусаева, З. Аташикова, Н. 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Иш дафтари. 1, 2, 3, 4 қисм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Акпаева, Л. Лебедева, М. Мынжасарова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тили. Иш дафтари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Шамадиева, З. Аташикова, М. Мусаева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Адабий уқиш. Иш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 Мусаева, З. Аташикова, Н. Шамадиева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 2, 3, 4 ишдафтари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Ақпаева, Л. Лебедева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Уқитувчи учун услубий қулланма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Карабутова, О. Ковригина, О.Токовенко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Уқувчи дафтари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Карабутова, О. Ковригина, О. Токовенко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 Уқитувчи учун китоб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Көпеева, У. Дилманова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Дарслик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Н. Якупова,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(Тузувчилар) Б. Турдикулов, З. Ташева, А. Урмонова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Методик қулланма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Калачева, С. Керимбаева, Г.Калиева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(уғил болалар учун нусха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Х. Танбаев,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И. Развенкова, О. Лосенко, Е. Велькер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Составители: (Тузувчилар) Б. Турдиқулов, З. Ташева, Н.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(уғил болалар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Чукалин, Р. Яковлев, Х. Танбаев, Е. Ермилова, Е. Велькер, О. Лосенко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Бадиий мехнат. Методик қулланма (қизлар учун нусха)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Алимсаева, Е. Велькер, О. Лосенко, И. Развенкова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Келешек-2030</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Турдиқулов, З. Ташева, Н. 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Уқитувчи учун услубий қулланма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Калачева, Г. Калиева, Т. Леканова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Турдиқулов, З. Ташева, Н.Абдалиев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Тадбиркорликва бизнес асослари. Услубий кӘлланма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Шчеглов, Е. Дуйсенханов, А. Сейтенова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жаратылыстану-математикалық бағыт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Узбек адабиети. Мажмуа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Турдиқулов, З. Ташева, Н.Абдалиев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Жазушы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қоғамдық-гуманитарлық және жаратылыстану-математикалық бағыттар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Уз-узини англаш. Уқитувчи учун услубий қӘлланма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Омарова, А. Рысбаева, Е. Лосева, А. Сапарбаева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Тадбиркорликва бизнес асослари. Услубий кулланма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Дуйсенханов, С. Шчеглов</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Көкжиек-Горизонт</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тәжік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Худшиносй. Дафтариталаба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А. Сапарбаева, С. Кедрук, Е. Клевцова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Худшиносй. Дастури методй бароимуаллим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Мукажанова, Г. Омарова, А. Сапарбаева, С. Кедрук, Е. Клевцова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Бөбек</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Ерекше білім беруге қажеттілігі бар балаларғы арналған оқу әдебиеттері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қазақ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Мектепке дейінгі тәрбие мен оқыту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Біз сөйлеп үйренеміз. Есту қабілетінде бұзылыстары бар мектеп жасына дейінгі балалар мен төменгі сынып оқушыларына арналған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ДауыссызК, Х, дыбыстарын дұрыс айтуға үйрету. Оқу-әдістемелік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Өмірбекова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Біз сөйлеп үйренеміз. Есту қабілетінде бұзылыстары бар мектеп жасына дейінгі балалар мен төменгі сынып оқушыларына арналған оқу құралы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 жастағы балалардың даму ерекшеліктері. Мұғалімдерге, тәрбиешілерге, психологтарға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Көрмейтін білім алушыларға арналған Брайль қарпімен әзірленген (бейімделген) оқу-әдістемелік кешендер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(тифлографика)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Вишневская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Рельефті-нүктелі әліппе. Әдістемелік нұсқау. Көру қабілеті зақымдалған бастауыш сынып мұғалімдеріне арналған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Абаева,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Көркем еңбек (тифлографика)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Вишневская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Көру қабілеті бұзылған (көрмейтін) балаларға арналған арнайы жалпы білім беретін мектептердің (сыныптардың) 8-сыныбына арналған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С.Тұрсынғалиева, </w:t>
            </w:r>
          </w:p>
          <w:p>
            <w:pPr>
              <w:spacing w:after="20"/>
              <w:ind w:left="20"/>
              <w:jc w:val="both"/>
            </w:pPr>
            <w:r>
              <w:rPr>
                <w:rFonts w:ascii="Times New Roman"/>
                <w:b w:val="false"/>
                <w:i w:val="false"/>
                <w:color w:val="000000"/>
                <w:sz w:val="20"/>
              </w:rPr>
              <w:t xml:space="preserve">
Р. Зайкенова. </w:t>
            </w:r>
          </w:p>
          <w:p>
            <w:pPr>
              <w:spacing w:after="20"/>
              <w:ind w:left="20"/>
              <w:jc w:val="both"/>
            </w:pPr>
            <w:r>
              <w:rPr>
                <w:rFonts w:ascii="Times New Roman"/>
                <w:b w:val="false"/>
                <w:i w:val="false"/>
                <w:color w:val="000000"/>
                <w:sz w:val="20"/>
              </w:rPr>
              <w:t>
Бейімдеген:</w:t>
            </w:r>
          </w:p>
          <w:p>
            <w:pPr>
              <w:spacing w:after="20"/>
              <w:ind w:left="20"/>
              <w:jc w:val="both"/>
            </w:pPr>
            <w:r>
              <w:rPr>
                <w:rFonts w:ascii="Times New Roman"/>
                <w:b w:val="false"/>
                <w:i w:val="false"/>
                <w:color w:val="000000"/>
                <w:sz w:val="20"/>
              </w:rPr>
              <w:t>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Нашар көретін білім алушыларға арналған үлкейтілген қаріпті оқу-әдістемелік кешендер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Жазу дәптері № 1, 2, 3, 4,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 Жұмабаева Бейімдеген: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Ақжолова, А. Жакеева Бейімдеген: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 1, 2, 3 для школ с казахским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Калашникова Т., Беспалова Р. Адаптировала: Белинская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Жакупова, Н. Орехова, Н. Лебедева, С. Уақбаева, А. Мукашева Бейімдеген: Э. Жұмабекова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"Назарбаев зияткерлік мектептері" ДББҰ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№1-4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Жұмабаева, А. Амирова, М. Оспанбекова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№1-3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Қалиева Бейімдеген: З. Дауленова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№1-8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 Ақпаева, Л. Лебедева, М. Мыңжасарова Бейімдеген: Э. Жумабекова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Арнайы мектептердің (сыныптардың) көру қабілеті бұзылған (нашар көретін) 4-сынып оқушыларына арналған жұмыс дәптері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Ә.Жұмабаева, А.Амирова, М.Оспанбекова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Арнайы мектептердің (сыныптардың) көру қабілеті бұзылған (нашар көретін) 4-сынып оқушыларына арналған жұмыс дәптері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Ә. Рысқұлбекова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Әдебиеттік оқу. Арнайы мектептердің (сыныптардың) көру қабілеті бұзылған (нашар көретін) 4-сынып оқушыларына арналған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Мүфтибекова, Бейімдеген: И. 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Арнайы мектептердің (сыныптардың) көру қабілеті бұзылған (нашар көретін) 4-сынып оқушыларына арналған жұмыс дәптері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Ә.Ақпаева, Л.Лебедева, Бейімдеген: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Арнайы мектептердің (сыныптардың) көру қабілеті бұзылған (нашар көретін) 6-сынып оқушыларына арналған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Ақтанова, А. Жүндібаева Бейімдеген: М. Нүсіпова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 Тұрсынғалиева, </w:t>
            </w:r>
          </w:p>
          <w:p>
            <w:pPr>
              <w:spacing w:after="20"/>
              <w:ind w:left="20"/>
              <w:jc w:val="both"/>
            </w:pPr>
            <w:r>
              <w:rPr>
                <w:rFonts w:ascii="Times New Roman"/>
                <w:b w:val="false"/>
                <w:i w:val="false"/>
                <w:color w:val="000000"/>
                <w:sz w:val="20"/>
              </w:rPr>
              <w:t xml:space="preserve">
Р. Зайкенова. </w:t>
            </w:r>
          </w:p>
          <w:p>
            <w:pPr>
              <w:spacing w:after="20"/>
              <w:ind w:left="20"/>
              <w:jc w:val="both"/>
            </w:pPr>
            <w:r>
              <w:rPr>
                <w:rFonts w:ascii="Times New Roman"/>
                <w:b w:val="false"/>
                <w:i w:val="false"/>
                <w:color w:val="000000"/>
                <w:sz w:val="20"/>
              </w:rPr>
              <w:t>
Бейімдеген:</w:t>
            </w:r>
          </w:p>
          <w:p>
            <w:pPr>
              <w:spacing w:after="20"/>
              <w:ind w:left="20"/>
              <w:jc w:val="both"/>
            </w:pPr>
            <w:r>
              <w:rPr>
                <w:rFonts w:ascii="Times New Roman"/>
                <w:b w:val="false"/>
                <w:i w:val="false"/>
                <w:color w:val="000000"/>
                <w:sz w:val="20"/>
              </w:rPr>
              <w:t>
Толеутаева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Арман-ПВ -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Зерде бұзылыстары бар білім алушылар үшін арнайы мектептерге (сыныптарға) арналған оқу-әдістемелік кешендер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Г. Есенжолова,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Г. Есенжолова,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Қолеңбегі. Зерде бұзылыстары бар білім алушыларға арналған арнайы мектептің 0-сыныбындағы жеңіл ақыл-ой кемістігі бар білім алушыларды оқытуға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Рсалдинова,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Рсалдинова,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Зерде бұзылыстары бар білім алушыларға арналған арнайы мектептің 0 сыныбындағы жеңіл ақыл-ой кемістігі бар білім алушыларды оқытуға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Ибрагимова, Г. Өміржанова, А. Ибраимова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Өмірбекова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Сауат ашу.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 Өмірбекова, Ж. Нұрсеитова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И. Елисеева,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 Зерде бұзылыстары бар білім алушыларға арналған арнайы мектептің 1 сыныбындағы жеңіл ақыл-ой кемістігі бар білім алушыларды оқытуға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Рсалдинова,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Рсалдинова,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Зерде бұзылыстары бар білім алушыларға арналған арнайы мектептің 1 сыныбындағы жеңіл ақыл-ой кемістігі бар білім алушыларды оқытуға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Жұмыс дәптері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А.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Г. Букежанова, Ж. Нұрсеитова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Г. Букежанова, Ж. Нұрсеитова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еңбегі. Зерде бұзылыстары бар балаларға арналған арнайы мектептердің (сыныптардың) 2-сыныбына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w:t>
            </w:r>
          </w:p>
          <w:p>
            <w:pPr>
              <w:spacing w:after="20"/>
              <w:ind w:left="20"/>
              <w:jc w:val="both"/>
            </w:pPr>
            <w:r>
              <w:rPr>
                <w:rFonts w:ascii="Times New Roman"/>
                <w:b w:val="false"/>
                <w:i w:val="false"/>
                <w:color w:val="000000"/>
                <w:sz w:val="20"/>
              </w:rPr>
              <w:t>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Қол еңбегі. №1, 2 жұмыс дәптері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w:t>
            </w:r>
          </w:p>
          <w:p>
            <w:pPr>
              <w:spacing w:after="20"/>
              <w:ind w:left="20"/>
              <w:jc w:val="both"/>
            </w:pPr>
            <w:r>
              <w:rPr>
                <w:rFonts w:ascii="Times New Roman"/>
                <w:b w:val="false"/>
                <w:i w:val="false"/>
                <w:color w:val="000000"/>
                <w:sz w:val="20"/>
              </w:rPr>
              <w:t>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Зерде бұзылыстары балаларға арналған арнайы мектептердің (сыныптардың) 2-сыныбына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w:t>
            </w:r>
          </w:p>
          <w:p>
            <w:pPr>
              <w:spacing w:after="20"/>
              <w:ind w:left="20"/>
              <w:jc w:val="both"/>
            </w:pPr>
            <w:r>
              <w:rPr>
                <w:rFonts w:ascii="Times New Roman"/>
                <w:b w:val="false"/>
                <w:i w:val="false"/>
                <w:color w:val="000000"/>
                <w:sz w:val="20"/>
              </w:rPr>
              <w:t>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w:t>
            </w:r>
          </w:p>
          <w:p>
            <w:pPr>
              <w:spacing w:after="20"/>
              <w:ind w:left="20"/>
              <w:jc w:val="both"/>
            </w:pPr>
            <w:r>
              <w:rPr>
                <w:rFonts w:ascii="Times New Roman"/>
                <w:b w:val="false"/>
                <w:i w:val="false"/>
                <w:color w:val="000000"/>
                <w:sz w:val="20"/>
              </w:rPr>
              <w:t>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мектептің 3 сыныбына арналған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Зерде даму бұзылыстары бар балаларға арналған арнайы мектептің 3 сыныбына арналған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даму бұзылыстары бар балаларға арналған арнайы мектептің бірінші бөліміне арналған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Кәріпжанова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Зерде даму бұзылыстары бар балаларға арналған арнайы мектептің бірінші бөліміне арналған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А. Байтурсынова,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А. Байтурсынова,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Калиева, Ә.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Калиева, Ә. Оспанова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Карелина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Халықова Б., Карелина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 Кислякова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Айналадағыәлем.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Л. Джусупкалиева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Кестелік көбейту және бөлу. Білім алуда ерекше қажеттіліктері бар оқушыларға арналған №1, №2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Елисеева, С. Заславская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Кестелік көбейту және бөлу. Әдістемелік нұсқау</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А.Алтыбаева, А. Калиева, Л. Турсунова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А.Алтыбаева, А. Калиева, Л. Турсунова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О. Карелина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О. Карелина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Юсупова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А. Иманова, Э. Мұқажанова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А. Иманова, Э. Мұқажанова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Рымханова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Рымханова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Айналадағы әлем.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Мовкебаева Д. Хамитова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әдебиеті.Хрестоматия. 5 сынып</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Т. 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арнайы білім беру мекемелеріне арналған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Т. 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А.Биисова, А. Байтурсынова,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А.Биисова, А. Байтурсынова,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Мусина, Ш. Нұғманова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А. Мусина, Ш. Нұғманова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Хвойницкая В., Халыкова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Хвойницкая В., Халыкова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К.Бекмұхамбетова,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 Ш. Карипжанова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Қ. Каменова, Ә.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Бектаева, Қ. Каменова, Ә.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Айдарбекова, Н. Юлдабаева, Т. Даутова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Айдарбекова, Н. Юлдабаева, Т. Даутова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Г. Кертаева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әдебиеті.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Т. 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"Диалогтық сөйлеу тілін дамыту" логопедтер мен тәрбиешілерге арналған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Р.Сүлейменова, А. Иманова, А. Ахметоллина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Халыкова,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 Әбіл, Г. Абаева, Г. Кертаева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Көмекші мектепке арналған. Мұғалімге арналған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К.Бекмухамбетова,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Көмекші мектепке арналған.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К.Бекмухамбетова, А. Биисова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 Ф. Жалетденова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И. 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Оқу және тіл дамыту.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Сүлейменова, К. Каменова, М. Каржаубаева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Хвойницкая, Б. Халыкова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Жаратылыстану.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Халықова, Н. Юлдабаева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Абаева, Г. Кертаева, Е. Әбіл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Консалтинг &amp; Тренинг Компаниясы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Биисова,</w:t>
            </w:r>
          </w:p>
          <w:p>
            <w:pPr>
              <w:spacing w:after="20"/>
              <w:ind w:left="20"/>
              <w:jc w:val="both"/>
            </w:pPr>
            <w:r>
              <w:rPr>
                <w:rFonts w:ascii="Times New Roman"/>
                <w:b w:val="false"/>
                <w:i w:val="false"/>
                <w:color w:val="000000"/>
                <w:sz w:val="20"/>
              </w:rPr>
              <w:t>
Ф. Жалетденова,</w:t>
            </w:r>
          </w:p>
          <w:p>
            <w:pPr>
              <w:spacing w:after="20"/>
              <w:ind w:left="20"/>
              <w:jc w:val="both"/>
            </w:pPr>
            <w:r>
              <w:rPr>
                <w:rFonts w:ascii="Times New Roman"/>
                <w:b w:val="false"/>
                <w:i w:val="false"/>
                <w:color w:val="000000"/>
                <w:sz w:val="20"/>
              </w:rPr>
              <w:t>
Д. Жаукенова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Оқу және тіл дамыту. Әдістемелік құрал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Сүлейменова, </w:t>
            </w:r>
          </w:p>
          <w:p>
            <w:pPr>
              <w:spacing w:after="20"/>
              <w:ind w:left="20"/>
              <w:jc w:val="both"/>
            </w:pPr>
            <w:r>
              <w:rPr>
                <w:rFonts w:ascii="Times New Roman"/>
                <w:b w:val="false"/>
                <w:i w:val="false"/>
                <w:color w:val="000000"/>
                <w:sz w:val="20"/>
              </w:rPr>
              <w:t xml:space="preserve">
К. Каменова, </w:t>
            </w:r>
          </w:p>
          <w:p>
            <w:pPr>
              <w:spacing w:after="20"/>
              <w:ind w:left="20"/>
              <w:jc w:val="both"/>
            </w:pPr>
            <w:r>
              <w:rPr>
                <w:rFonts w:ascii="Times New Roman"/>
                <w:b w:val="false"/>
                <w:i w:val="false"/>
                <w:color w:val="000000"/>
                <w:sz w:val="20"/>
              </w:rPr>
              <w:t>
М. Каржаубаева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 Сүлейменова, </w:t>
            </w:r>
          </w:p>
          <w:p>
            <w:pPr>
              <w:spacing w:after="20"/>
              <w:ind w:left="20"/>
              <w:jc w:val="both"/>
            </w:pPr>
            <w:r>
              <w:rPr>
                <w:rFonts w:ascii="Times New Roman"/>
                <w:b w:val="false"/>
                <w:i w:val="false"/>
                <w:color w:val="000000"/>
                <w:sz w:val="20"/>
              </w:rPr>
              <w:t>
И.Елисеева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 өнеркәсібі. Зерде даму бұзылыстары бар балаларға арналған арнайы мектеп. 2- бөлім. Оқу-әдістемелік кешен. "Қағазбен және қатырма қағазбен жұмыс": Мұғалімге арналған бағдарламалық-әдістемелік кұрал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 К. Жагипарова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2-бөлім. "Моншақпен және шытыра моншақпен жұмыс": Оқу-әдістемелік кешен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Қойшибаева, К. Жагипарова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"Моншақпен және шытыра моншақпен жұмыс": Бұйымдардың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Қойшибаева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"Моншақпен және шытыра моншақпен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Қойшибаева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Оқу-әдістемелік кешен. "Қалдық материалдармен жұмыс": Мұғалімге арналған бағдарламалық-әдістемелік кұрал.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 К. Жагипарова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Қалдық материалдармен жұмыс Бұйымдарды жасаудың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Қалдық материалдармен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Оқу-әдістемелік кешен. Сазбен және тұзды қамырмен жұмыс. Мұғалімге арналған бағдарламалық-әдістемелік кұрал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 В. Юдина, К. Жагипарова, А. Ахметзянова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Сазбен жұмыс. Жұмыс дәптер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Сазбен жұмыс. Жұмыс дәптері№2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Сазбен және тұзды қамырмен жұмыс. Бұйымдарды жасаудың технологиялық картасы. Сазбен жұмыс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Сазбен және тұзды қамырмен жұмыс. Бұйымдарды жасаудың технологиялық картасы. Тұзды қамырмен жұмыс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 А. Ахметзянова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Тұзды қамырмен жұмыс. Жұмыс дәптер</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Оқу-әдістемелік кешен. Ағашпен жұмыс. Мұғалімге арналған бағдарламалық-әдістемелік құрал. 2-бөлім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 К. Жагипарова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Ағашпен жұмыс. Бұйымдарды жасаудың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К.Гелеверя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Ағашпен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 Гелеверя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Табиғи материалдармен жұмыс. Бұйымдардың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Самратова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Табиғи материалдармен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 Самратова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Оқу-әдістемелік кешен. Тоқыма материалдармен жұмыс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 К. Жағипарова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Тоқыма материалдармен жұмыс. Изонить бөлімі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Тоқыма материалдармен жұмыс. Құрақ құрау бөлімі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Тоқыма материалдармен жұмыс. Матадан жасалатын жапсырма құрақ бөлімі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Тоқыма материалдармен жұмыс. Бұйымдарды жасаудың технологиялық картасы. Жұмсақ ойыншық бөлімі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Петрова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кәсібі. Зерде даму бұзылыстары бар балаларға арналған арнайы мектеп (2- бөлім). Әдістемелік кұрал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Айдарбекова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кәcібі. Қағазбен және қатырма қағазбен жұмыс. Бұйымдардың технологиялық картасы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Еңбекке баулу. Қолөнер кәcібі. Қағазбен және қатырма қағазбен жұмыс.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Юдина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ӘБЕО</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оқыту орыс тілінде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Көрмейтін білім алушыларға арналған Брайль қарпімен әзірленген (бейімделген) оқу-әдістемелік кешендер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(тифлографика)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Вишневская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Рельефно-точечная грамота. Методические рекомендации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Г., Жангельдина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Художественный труд (тифлографика)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Вишневская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8-класс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 для 8 класса специальных общеобразовательных школ (классов) для детей с нарушением зрения (незрячих)</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Шашкина Г., Анищенко О.,</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Нашар көретін білім алушыларға арналған үлкейтілген қаріпті оқу-әдістемелік кешендер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пропись № 1, 2, 3, 4, 5, 6,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Адаптировали: Вишневская Т., Тулегенова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Остроухова Н., Регель Н., Труханова О. Адаптировали: Вишневская Т., Тулегенова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Рабочая тетрадь № 1, 2, 3, 4 для школ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Хазимова, Б. Салыхова, М. Бейсебекова Адаптировала: К.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Жакупова Г., Орехова Н., Лебедева Н., Уакбаева С., Мадхалыкова А., Иманбаева Н., Мукашева А. Адаптировали: Анищенко Н., Кучикова К.</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Богатырева Е., Бучина Р., Регель Н., Труханова О.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Рабочая тетрадь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Регель Н., Труханова О., Богатырева Е., Бучина Р. Адаптировала: Жунисканова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Акпаева А., Лебедева Л., Мынжасарова М., Лихобабенко Т. Адаптировала: Жумабекова Э.</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 1-4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Е.БогатырҰва, Р.Бучина, Н.Регель, О.Труханова,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Литературное чтение. Рабочая тетрадь 1-8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 Регель, О.Труханова, Е. БогатырҰва, Р. Бучина,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1-8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А.Акпаева, Л.Лебедева Адаптировала: Р. Шаканова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Алматыкітап баспасы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Английский язык. Рабочая тетрадь 1-4 ч.</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Jenny Dooley, Bob Obee, N. Mukhamedjanova Адаптировала: D. Bakbergenova</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Express Publishing-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 Рыгалова, Д. Берденова, Адаптировала: И.Жунусканова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Атамұра-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Русская литература. Хрестоматия. Часть 1, 2, 3,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Шашкина Г., Анищенко О., </w:t>
            </w:r>
          </w:p>
          <w:p>
            <w:pPr>
              <w:spacing w:after="20"/>
              <w:ind w:left="20"/>
              <w:jc w:val="both"/>
            </w:pPr>
            <w:r>
              <w:rPr>
                <w:rFonts w:ascii="Times New Roman"/>
                <w:b w:val="false"/>
                <w:i w:val="false"/>
                <w:color w:val="000000"/>
                <w:sz w:val="20"/>
              </w:rPr>
              <w:t>
Автор адаптации-Жунусканова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 -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Зерде бұзылыстары бар білім алушылар үшін арнайы мектептерге (сыныптарға) арналған оқу-әдістемелік кешендер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Ручной труд. Методическое пособие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Рсалдинова А.,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Ручной труд.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Рсалдинова А.,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Методическое пособие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Воронкова В., Мовкебаева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грамоте.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Ручной труд. Методическое пособие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Рсалдинова А.,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Ручной труд.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Рсалдинова А.,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Методическое пособие для специальной школы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искусство. Рабочая тетрадь №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2-сынып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Д.</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Ручной труд. Методическое пособие </w:t>
            </w:r>
          </w:p>
          <w:p>
            <w:pPr>
              <w:spacing w:after="20"/>
              <w:ind w:left="20"/>
              <w:jc w:val="both"/>
            </w:pPr>
            <w:r>
              <w:rPr>
                <w:rFonts w:ascii="Times New Roman"/>
                <w:b w:val="false"/>
                <w:i w:val="false"/>
                <w:color w:val="000000"/>
                <w:sz w:val="20"/>
              </w:rPr>
              <w:t xml:space="preserve">
для 2 класса специальных школ (классов) </w:t>
            </w:r>
          </w:p>
          <w:p>
            <w:pPr>
              <w:spacing w:after="20"/>
              <w:ind w:left="20"/>
              <w:jc w:val="both"/>
            </w:pPr>
            <w:r>
              <w:rPr>
                <w:rFonts w:ascii="Times New Roman"/>
                <w:b w:val="false"/>
                <w:i w:val="false"/>
                <w:color w:val="000000"/>
                <w:sz w:val="20"/>
              </w:rPr>
              <w:t>
для детей с нарушением интеллект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Ручной труд. </w:t>
            </w:r>
          </w:p>
          <w:p>
            <w:pPr>
              <w:spacing w:after="20"/>
              <w:ind w:left="20"/>
              <w:jc w:val="both"/>
            </w:pPr>
            <w:r>
              <w:rPr>
                <w:rFonts w:ascii="Times New Roman"/>
                <w:b w:val="false"/>
                <w:i w:val="false"/>
                <w:color w:val="000000"/>
                <w:sz w:val="20"/>
              </w:rPr>
              <w:t>
Рабочая тетрадь №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xml:space="preserve">
Юлдабаева 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Изобразительное исскуство. Методическое пособие для 2 класса специальных школ (классов) для детей с нарушением интеллекта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Изобразительное исскуство. </w:t>
            </w:r>
          </w:p>
          <w:p>
            <w:pPr>
              <w:spacing w:after="20"/>
              <w:ind w:left="20"/>
              <w:jc w:val="both"/>
            </w:pPr>
            <w:r>
              <w:rPr>
                <w:rFonts w:ascii="Times New Roman"/>
                <w:b w:val="false"/>
                <w:i w:val="false"/>
                <w:color w:val="000000"/>
                <w:sz w:val="20"/>
              </w:rPr>
              <w:t>
Рабочая тетрадь №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w:t>
            </w:r>
          </w:p>
          <w:p>
            <w:pPr>
              <w:spacing w:after="20"/>
              <w:ind w:left="20"/>
              <w:jc w:val="both"/>
            </w:pPr>
            <w:r>
              <w:rPr>
                <w:rFonts w:ascii="Times New Roman"/>
                <w:b w:val="false"/>
                <w:i w:val="false"/>
                <w:color w:val="000000"/>
                <w:sz w:val="20"/>
              </w:rPr>
              <w:t xml:space="preserve">
Юлдабаева Н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3-сынып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Методические указания для 1 отделения специальной школы для детей с нарушением интеллекта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 для 1 отделения специальной школы для детей с нарушением интеллекта с русским языком обучения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Кислякова Ю.</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4-сынып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Изучение табличного умножения и деления со школьниками, имеющими трудности в обучении. Методические рекомендации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Табличное умножение и деление. Рабочая тетрадь №1,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 Заславская 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Есенжолова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Ермағамбет Ә.</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5-сынып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 вокруг.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Мовкебаева З., Хамитова Б.</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 5 класс</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6-сынып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 для всех типов специальных (коррекционных) школ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7-сынып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Радионова В., Летошко М.,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Дербисалова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Жұмыс дәптері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 Сулейменова, Г. Есенжолова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Юлдабаева Н., Даутова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Айдарбекова А., Юлдабаева Н., Даутова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Рабочая тетрадь</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 Карипжанова Ш.</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Кертаева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 Тренинг</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8-сынып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Казахская литература. Хрестоматия для всех типов специальных (коррекционных) школ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Т.Мельникова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Юсупова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 Чумакова О.</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 Есенжолова, А. Ермағамбет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Абаева Г., Кертаева Г., Абиль А.</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 Тренинг</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9-сынып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Чтение и развитие речи.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Змушко А.,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Есенжолова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Естествознание.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Халыкова Б., Юлдабаева Н.</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История Казахстана.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Абиль А., Абаева Г., Кертаева Г.</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Компания Консалтинг &amp;ТренингСD</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10-сынып
</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Русский язык.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Сулейменова Р., Елисеева И.</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Чтение и развитие речи. </w:t>
            </w:r>
          </w:p>
          <w:p>
            <w:pPr>
              <w:spacing w:after="20"/>
              <w:ind w:left="20"/>
              <w:jc w:val="both"/>
            </w:pPr>
            <w:r>
              <w:rPr>
                <w:rFonts w:ascii="Times New Roman"/>
                <w:b w:val="false"/>
                <w:i w:val="false"/>
                <w:color w:val="000000"/>
                <w:sz w:val="20"/>
              </w:rPr>
              <w:t>
Методическое пособие</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Мельникова Т.</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САТР</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тілі. Әдістемелік құрал</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Г.Есенжолова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САТР </w:t>
            </w:r>
          </w:p>
        </w:tc>
      </w:tr>
    </w:tbl>
    <w:p>
      <w:pPr>
        <w:spacing w:after="0"/>
        <w:ind w:left="0"/>
        <w:jc w:val="left"/>
      </w:pPr>
      <w:r>
        <w:br/>
      </w:r>
      <w:r>
        <w:rPr>
          <w:rFonts w:ascii="Times New Roman"/>
          <w:b w:val="false"/>
          <w:i w:val="false"/>
          <w:color w:val="000000"/>
          <w:sz w:val="28"/>
        </w:rPr>
        <w:t>
</w:t>
      </w:r>
      <w:r>
        <w:rPr>
          <w:rFonts w:ascii="Times New Roman"/>
          <w:b w:val="false"/>
          <w:i w:val="false"/>
          <w:color w:val="ff0000"/>
          <w:sz w:val="28"/>
        </w:rPr>
        <w:t xml:space="preserve">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